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2F3E4" w14:textId="77777777" w:rsidR="002E5BE3" w:rsidRDefault="002E5BE3" w:rsidP="002E5BE3">
      <w:pPr>
        <w:rPr>
          <w:b/>
          <w:bCs/>
          <w:rtl/>
        </w:rPr>
      </w:pPr>
      <w:r w:rsidRPr="0071276F">
        <w:rPr>
          <w:b/>
          <w:bCs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10F0A7" wp14:editId="1B60F48D">
                <wp:simplePos x="0" y="0"/>
                <wp:positionH relativeFrom="margin">
                  <wp:posOffset>830580</wp:posOffset>
                </wp:positionH>
                <wp:positionV relativeFrom="paragraph">
                  <wp:posOffset>13335</wp:posOffset>
                </wp:positionV>
                <wp:extent cx="5305425" cy="619125"/>
                <wp:effectExtent l="0" t="0" r="9525" b="9525"/>
                <wp:wrapNone/>
                <wp:docPr id="6" name="مربع ن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EC2E03" w14:textId="17D5AC0B" w:rsidR="002E5BE3" w:rsidRPr="00E511EE" w:rsidRDefault="002E5BE3" w:rsidP="004C054B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lang w:val="en-GB" w:eastAsia="en-GB"/>
                              </w:rPr>
                            </w:pPr>
                            <w:r w:rsidRPr="00E511EE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rtl/>
                                <w:lang w:val="en-GB" w:eastAsia="en-GB"/>
                              </w:rPr>
                              <w:t>نموذج (2</w:t>
                            </w:r>
                            <w:r w:rsidRPr="00E511EE">
                              <w:rPr>
                                <w:rFonts w:ascii="Calibri" w:eastAsia="Calibri" w:hAnsi="Calibri" w:cs="Calibri" w:hint="cs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rtl/>
                                <w:lang w:val="en-GB" w:eastAsia="en-GB"/>
                              </w:rPr>
                              <w:t>)</w:t>
                            </w:r>
                            <w:r w:rsidR="004C054B">
                              <w:rPr>
                                <w:rFonts w:ascii="Calibri" w:eastAsia="Calibri" w:hAnsi="Calibri" w:cs="Calibri" w:hint="cs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rtl/>
                                <w:lang w:val="en-GB" w:eastAsia="en-GB"/>
                              </w:rPr>
                              <w:t xml:space="preserve">: </w:t>
                            </w:r>
                            <w:r w:rsidRPr="00E511EE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rtl/>
                                <w:lang w:val="en-GB" w:eastAsia="en-GB"/>
                              </w:rPr>
                              <w:t>إعادة توزيع الوحدات الدراسية في المناهج الدراسية وفق نظام الثلاثة فصول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10F0A7" id="_x0000_t202" coordsize="21600,21600" o:spt="202" path="m,l,21600r21600,l21600,xe">
                <v:stroke joinstyle="miter"/>
                <v:path gradientshapeok="t" o:connecttype="rect"/>
              </v:shapetype>
              <v:shape id="مربع نص 6" o:spid="_x0000_s1026" type="#_x0000_t202" style="position:absolute;margin-left:65.4pt;margin-top:1.05pt;width:417.75pt;height:48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" fillcolor="white [3201]" stroked="f" strokeweight=".5pt">
                <v:textbox>
                  <w:txbxContent>
                    <w:p w14:paraId="29EC2E03" w14:textId="17D5AC0B" w:rsidR="002E5BE3" w:rsidRPr="00E511EE" w:rsidRDefault="002E5BE3" w:rsidP="004C054B">
                      <w:pPr>
                        <w:bidi/>
                        <w:spacing w:after="0" w:line="240" w:lineRule="auto"/>
                        <w:jc w:val="center"/>
                        <w:rPr>
                          <w:rFonts w:ascii="Calibri" w:eastAsia="Calibri" w:hAnsi="Calibri" w:cs="Calibri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lang w:val="en-GB" w:eastAsia="en-GB"/>
                        </w:rPr>
                      </w:pPr>
                      <w:r w:rsidRPr="00E511EE">
                        <w:rPr>
                          <w:rFonts w:ascii="Calibri" w:eastAsia="Calibri" w:hAnsi="Calibri" w:cs="Calibri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rtl/>
                          <w:lang w:val="en-GB" w:eastAsia="en-GB"/>
                        </w:rPr>
                        <w:t>نموذج (2</w:t>
                      </w:r>
                      <w:r w:rsidRPr="00E511EE">
                        <w:rPr>
                          <w:rFonts w:ascii="Calibri" w:eastAsia="Calibri" w:hAnsi="Calibri" w:cs="Calibri" w:hint="cs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rtl/>
                          <w:lang w:val="en-GB" w:eastAsia="en-GB"/>
                        </w:rPr>
                        <w:t>)</w:t>
                      </w:r>
                      <w:r w:rsidR="004C054B">
                        <w:rPr>
                          <w:rFonts w:ascii="Calibri" w:eastAsia="Calibri" w:hAnsi="Calibri" w:cs="Calibri" w:hint="cs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rtl/>
                          <w:lang w:val="en-GB" w:eastAsia="en-GB"/>
                        </w:rPr>
                        <w:t xml:space="preserve">: </w:t>
                      </w:r>
                      <w:r w:rsidRPr="00E511EE">
                        <w:rPr>
                          <w:rFonts w:ascii="Calibri" w:eastAsia="Calibri" w:hAnsi="Calibri" w:cs="Calibri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rtl/>
                          <w:lang w:val="en-GB" w:eastAsia="en-GB"/>
                        </w:rPr>
                        <w:t>إعادة توزيع الوحدات الدراسية في المناهج الدراسية وفق نظام الثلاثة فصول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8631EB7" w14:textId="77777777" w:rsidR="002E5BE3" w:rsidRDefault="002E5BE3" w:rsidP="002E5BE3">
      <w:pPr>
        <w:rPr>
          <w:b/>
          <w:bCs/>
          <w:rtl/>
        </w:rPr>
      </w:pPr>
    </w:p>
    <w:tbl>
      <w:tblPr>
        <w:bidiVisual/>
        <w:tblW w:w="1435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895"/>
        <w:gridCol w:w="2630"/>
        <w:gridCol w:w="1462"/>
        <w:gridCol w:w="2866"/>
        <w:gridCol w:w="1602"/>
        <w:gridCol w:w="3001"/>
        <w:gridCol w:w="1898"/>
      </w:tblGrid>
      <w:tr w:rsidR="002E5BE3" w:rsidRPr="00276ECA" w14:paraId="2928BDD5" w14:textId="77777777" w:rsidTr="00E2001D">
        <w:trPr>
          <w:jc w:val="center"/>
        </w:trPr>
        <w:tc>
          <w:tcPr>
            <w:tcW w:w="14354" w:type="dxa"/>
            <w:gridSpan w:val="7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AA87CF" w14:textId="42B5297F" w:rsidR="002E5BE3" w:rsidRPr="00276ECA" w:rsidRDefault="002E5BE3" w:rsidP="00E2001D">
            <w:pPr>
              <w:bidi/>
              <w:spacing w:after="0" w:line="240" w:lineRule="auto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276ECA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المرحلة </w:t>
            </w:r>
            <w:r w:rsidR="00E2406F" w:rsidRPr="00276ECA">
              <w:rPr>
                <w:rFonts w:ascii="Sakkal Majalla" w:hAnsi="Sakkal Majalla" w:cs="Sakkal Majalla" w:hint="cs"/>
                <w:sz w:val="28"/>
                <w:szCs w:val="28"/>
                <w:rtl/>
              </w:rPr>
              <w:t>الدراسية: متوسط</w:t>
            </w:r>
            <w:r w:rsidRPr="00276ECA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                                   </w:t>
            </w:r>
            <w:proofErr w:type="gramStart"/>
            <w:r w:rsidRPr="00276ECA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  (</w:t>
            </w:r>
            <w:proofErr w:type="gramEnd"/>
            <w:r w:rsidRPr="00276ECA">
              <w:rPr>
                <w:rFonts w:ascii="Sakkal Majalla" w:hAnsi="Sakkal Majalla" w:cs="Sakkal Majalla"/>
                <w:sz w:val="28"/>
                <w:szCs w:val="28"/>
                <w:rtl/>
              </w:rPr>
              <w:t>تعليم عام/تحفيظ قرآن/تربية خاصة)</w:t>
            </w:r>
          </w:p>
        </w:tc>
      </w:tr>
      <w:tr w:rsidR="002E5BE3" w:rsidRPr="00276ECA" w14:paraId="60E8024F" w14:textId="77777777" w:rsidTr="00CB47E7">
        <w:trPr>
          <w:jc w:val="center"/>
        </w:trPr>
        <w:tc>
          <w:tcPr>
            <w:tcW w:w="4987" w:type="dxa"/>
            <w:gridSpan w:val="3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075F9C" w14:textId="66F481A8" w:rsidR="002E5BE3" w:rsidRPr="00276ECA" w:rsidRDefault="002E5BE3" w:rsidP="00E2001D">
            <w:pPr>
              <w:bidi/>
              <w:spacing w:after="0" w:line="240" w:lineRule="auto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276ECA">
              <w:rPr>
                <w:rFonts w:ascii="Sakkal Majalla" w:hAnsi="Sakkal Majalla" w:cs="Sakkal Majalla" w:hint="cs"/>
                <w:sz w:val="28"/>
                <w:szCs w:val="28"/>
                <w:rtl/>
              </w:rPr>
              <w:t>الصف: الثاني</w:t>
            </w:r>
            <w:r w:rsidRPr="00276ECA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المتوسط</w:t>
            </w:r>
          </w:p>
        </w:tc>
        <w:tc>
          <w:tcPr>
            <w:tcW w:w="9367" w:type="dxa"/>
            <w:gridSpan w:val="4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EBB0BD" w14:textId="387C9B0E" w:rsidR="002E5BE3" w:rsidRPr="00276ECA" w:rsidRDefault="002E5BE3" w:rsidP="00E2001D">
            <w:pPr>
              <w:bidi/>
              <w:spacing w:after="0" w:line="240" w:lineRule="auto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276ECA">
              <w:rPr>
                <w:rFonts w:ascii="Sakkal Majalla" w:hAnsi="Sakkal Majalla" w:cs="Sakkal Majalla" w:hint="cs"/>
                <w:sz w:val="28"/>
                <w:szCs w:val="28"/>
                <w:rtl/>
              </w:rPr>
              <w:t>المادة: الحاسب</w:t>
            </w:r>
            <w:r w:rsidRPr="00276ECA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وتقنية المعلومات </w:t>
            </w:r>
          </w:p>
        </w:tc>
      </w:tr>
      <w:tr w:rsidR="002E5BE3" w:rsidRPr="00276ECA" w14:paraId="523907AD" w14:textId="77777777" w:rsidTr="00CB47E7">
        <w:trPr>
          <w:jc w:val="center"/>
        </w:trPr>
        <w:tc>
          <w:tcPr>
            <w:tcW w:w="895" w:type="dxa"/>
            <w:vMerge w:val="restart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FAD895F" w14:textId="77777777" w:rsidR="002E5BE3" w:rsidRPr="00276ECA" w:rsidRDefault="002E5BE3" w:rsidP="00E2001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276ECA">
              <w:rPr>
                <w:rFonts w:ascii="Sakkal Majalla" w:hAnsi="Sakkal Majalla" w:cs="Sakkal Majalla"/>
                <w:sz w:val="28"/>
                <w:szCs w:val="28"/>
                <w:rtl/>
              </w:rPr>
              <w:t>م</w:t>
            </w:r>
          </w:p>
        </w:tc>
        <w:tc>
          <w:tcPr>
            <w:tcW w:w="4092" w:type="dxa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F7BDC9F" w14:textId="77777777" w:rsidR="002E5BE3" w:rsidRPr="00276ECA" w:rsidRDefault="002E5BE3" w:rsidP="00E2001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276ECA">
              <w:rPr>
                <w:rFonts w:ascii="Sakkal Majalla" w:hAnsi="Sakkal Majalla" w:cs="Sakkal Majalla"/>
                <w:sz w:val="28"/>
                <w:szCs w:val="28"/>
                <w:rtl/>
              </w:rPr>
              <w:t>الفصل الدراسي الأول</w:t>
            </w:r>
          </w:p>
        </w:tc>
        <w:tc>
          <w:tcPr>
            <w:tcW w:w="4468" w:type="dxa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DCBBB2B" w14:textId="77777777" w:rsidR="002E5BE3" w:rsidRPr="00276ECA" w:rsidRDefault="002E5BE3" w:rsidP="00E2001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276ECA">
              <w:rPr>
                <w:rFonts w:ascii="Sakkal Majalla" w:hAnsi="Sakkal Majalla" w:cs="Sakkal Majalla"/>
                <w:sz w:val="28"/>
                <w:szCs w:val="28"/>
                <w:rtl/>
              </w:rPr>
              <w:t>الفصل الدراسي الثاني</w:t>
            </w:r>
          </w:p>
        </w:tc>
        <w:tc>
          <w:tcPr>
            <w:tcW w:w="4899" w:type="dxa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BD840C2" w14:textId="77777777" w:rsidR="002E5BE3" w:rsidRPr="00276ECA" w:rsidRDefault="002E5BE3" w:rsidP="00E2001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276ECA">
              <w:rPr>
                <w:rFonts w:ascii="Sakkal Majalla" w:hAnsi="Sakkal Majalla" w:cs="Sakkal Majalla"/>
                <w:sz w:val="28"/>
                <w:szCs w:val="28"/>
                <w:rtl/>
              </w:rPr>
              <w:t>الفصل الدراسي الثالث</w:t>
            </w:r>
          </w:p>
        </w:tc>
      </w:tr>
      <w:tr w:rsidR="002E5BE3" w:rsidRPr="00276ECA" w14:paraId="0F1A083B" w14:textId="77777777" w:rsidTr="00CB47E7">
        <w:trPr>
          <w:jc w:val="center"/>
        </w:trPr>
        <w:tc>
          <w:tcPr>
            <w:tcW w:w="895" w:type="dxa"/>
            <w:vMerge/>
            <w:shd w:val="clear" w:color="auto" w:fill="CED5DF" w:themeFill="text2" w:themeFillTint="33"/>
            <w:vAlign w:val="center"/>
            <w:hideMark/>
          </w:tcPr>
          <w:p w14:paraId="70E85056" w14:textId="77777777" w:rsidR="002E5BE3" w:rsidRPr="00276ECA" w:rsidRDefault="002E5BE3" w:rsidP="00E2001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630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B5EE0F1" w14:textId="77777777" w:rsidR="002E5BE3" w:rsidRPr="00276ECA" w:rsidRDefault="002E5BE3" w:rsidP="00E2001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276ECA">
              <w:rPr>
                <w:rFonts w:ascii="Sakkal Majalla" w:hAnsi="Sakkal Majalla" w:cs="Sakkal Majalla"/>
                <w:sz w:val="28"/>
                <w:szCs w:val="28"/>
                <w:rtl/>
              </w:rPr>
              <w:t>الوحدة</w:t>
            </w:r>
          </w:p>
        </w:tc>
        <w:tc>
          <w:tcPr>
            <w:tcW w:w="1462" w:type="dxa"/>
            <w:shd w:val="clear" w:color="auto" w:fill="CED5DF" w:themeFill="text2" w:themeFillTint="33"/>
            <w:vAlign w:val="center"/>
          </w:tcPr>
          <w:p w14:paraId="21E82E08" w14:textId="77777777" w:rsidR="002E5BE3" w:rsidRPr="00276ECA" w:rsidRDefault="002E5BE3" w:rsidP="00E2001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276ECA">
              <w:rPr>
                <w:rFonts w:ascii="Sakkal Majalla" w:hAnsi="Sakkal Majalla" w:cs="Sakkal Majalla"/>
                <w:sz w:val="28"/>
                <w:szCs w:val="28"/>
                <w:rtl/>
              </w:rPr>
              <w:t>عدد الحصص</w:t>
            </w:r>
          </w:p>
        </w:tc>
        <w:tc>
          <w:tcPr>
            <w:tcW w:w="2866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33AB063" w14:textId="77777777" w:rsidR="002E5BE3" w:rsidRPr="00276ECA" w:rsidRDefault="002E5BE3" w:rsidP="00E2001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276ECA">
              <w:rPr>
                <w:rFonts w:ascii="Sakkal Majalla" w:hAnsi="Sakkal Majalla" w:cs="Sakkal Majalla"/>
                <w:sz w:val="28"/>
                <w:szCs w:val="28"/>
                <w:rtl/>
              </w:rPr>
              <w:t>الوحدة</w:t>
            </w:r>
          </w:p>
        </w:tc>
        <w:tc>
          <w:tcPr>
            <w:tcW w:w="1602" w:type="dxa"/>
            <w:shd w:val="clear" w:color="auto" w:fill="CED5DF" w:themeFill="text2" w:themeFillTint="33"/>
            <w:vAlign w:val="center"/>
          </w:tcPr>
          <w:p w14:paraId="5D8DAABE" w14:textId="77777777" w:rsidR="002E5BE3" w:rsidRPr="00276ECA" w:rsidRDefault="002E5BE3" w:rsidP="00E2001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276ECA">
              <w:rPr>
                <w:rFonts w:ascii="Sakkal Majalla" w:hAnsi="Sakkal Majalla" w:cs="Sakkal Majalla"/>
                <w:sz w:val="28"/>
                <w:szCs w:val="28"/>
                <w:rtl/>
              </w:rPr>
              <w:t>عدد الحصص</w:t>
            </w:r>
          </w:p>
        </w:tc>
        <w:tc>
          <w:tcPr>
            <w:tcW w:w="3001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EDC20A1" w14:textId="77777777" w:rsidR="002E5BE3" w:rsidRPr="00276ECA" w:rsidRDefault="002E5BE3" w:rsidP="00E2001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276ECA">
              <w:rPr>
                <w:rFonts w:ascii="Sakkal Majalla" w:hAnsi="Sakkal Majalla" w:cs="Sakkal Majalla"/>
                <w:sz w:val="28"/>
                <w:szCs w:val="28"/>
                <w:rtl/>
              </w:rPr>
              <w:t>الوحدة</w:t>
            </w:r>
          </w:p>
        </w:tc>
        <w:tc>
          <w:tcPr>
            <w:tcW w:w="1898" w:type="dxa"/>
            <w:shd w:val="clear" w:color="auto" w:fill="CED5DF" w:themeFill="text2" w:themeFillTint="33"/>
            <w:vAlign w:val="center"/>
          </w:tcPr>
          <w:p w14:paraId="7DDC7FA6" w14:textId="77777777" w:rsidR="002E5BE3" w:rsidRPr="00276ECA" w:rsidRDefault="002E5BE3" w:rsidP="00E2001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276ECA">
              <w:rPr>
                <w:rFonts w:ascii="Sakkal Majalla" w:hAnsi="Sakkal Majalla" w:cs="Sakkal Majalla"/>
                <w:sz w:val="28"/>
                <w:szCs w:val="28"/>
                <w:rtl/>
              </w:rPr>
              <w:t>عدد الحصص</w:t>
            </w:r>
          </w:p>
        </w:tc>
      </w:tr>
      <w:tr w:rsidR="002E5BE3" w:rsidRPr="00276ECA" w14:paraId="6A9D7FFE" w14:textId="77777777" w:rsidTr="00CB47E7">
        <w:trPr>
          <w:jc w:val="center"/>
        </w:trPr>
        <w:tc>
          <w:tcPr>
            <w:tcW w:w="895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4BA7BE6" w14:textId="77777777" w:rsidR="002E5BE3" w:rsidRPr="00276ECA" w:rsidRDefault="002E5BE3" w:rsidP="005F58F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276ECA">
              <w:rPr>
                <w:rFonts w:ascii="Sakkal Majalla" w:hAnsi="Sakkal Majalla" w:cs="Sakkal Majalla"/>
                <w:sz w:val="28"/>
                <w:szCs w:val="28"/>
                <w:rtl/>
              </w:rPr>
              <w:t>1</w:t>
            </w:r>
          </w:p>
        </w:tc>
        <w:tc>
          <w:tcPr>
            <w:tcW w:w="263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3016CC" w14:textId="4A90FDF7" w:rsidR="002E5BE3" w:rsidRPr="00276ECA" w:rsidRDefault="00A55C4F" w:rsidP="005F58FE">
            <w:pPr>
              <w:tabs>
                <w:tab w:val="left" w:pos="568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شبكات الحاسب والانترنت</w:t>
            </w:r>
          </w:p>
        </w:tc>
        <w:tc>
          <w:tcPr>
            <w:tcW w:w="1462" w:type="dxa"/>
            <w:shd w:val="clear" w:color="auto" w:fill="FFFFFF"/>
            <w:vAlign w:val="center"/>
          </w:tcPr>
          <w:p w14:paraId="1CE76DD9" w14:textId="77777777" w:rsidR="002E5BE3" w:rsidRPr="00276ECA" w:rsidRDefault="002E5BE3" w:rsidP="005F58F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276ECA">
              <w:rPr>
                <w:rFonts w:ascii="Sakkal Majalla" w:hAnsi="Sakkal Majalla" w:cs="Sakkal Majalla"/>
                <w:sz w:val="28"/>
                <w:szCs w:val="28"/>
                <w:rtl/>
              </w:rPr>
              <w:t>7(3+2+2)</w:t>
            </w:r>
          </w:p>
        </w:tc>
        <w:tc>
          <w:tcPr>
            <w:tcW w:w="286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6DDA39" w14:textId="77777777" w:rsidR="002E5BE3" w:rsidRPr="00276ECA" w:rsidRDefault="002E5BE3" w:rsidP="005F58F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276ECA">
              <w:rPr>
                <w:rFonts w:ascii="Sakkal Majalla" w:hAnsi="Sakkal Majalla" w:cs="Sakkal Majalla"/>
                <w:sz w:val="28"/>
                <w:szCs w:val="28"/>
                <w:rtl/>
              </w:rPr>
              <w:t>مجتمع المعرفة والعالم الذكي</w:t>
            </w:r>
          </w:p>
        </w:tc>
        <w:tc>
          <w:tcPr>
            <w:tcW w:w="1602" w:type="dxa"/>
            <w:shd w:val="clear" w:color="auto" w:fill="FFFFFF"/>
            <w:vAlign w:val="center"/>
          </w:tcPr>
          <w:p w14:paraId="1259A5FC" w14:textId="77777777" w:rsidR="002E5BE3" w:rsidRPr="00276ECA" w:rsidRDefault="002E5BE3" w:rsidP="005F58F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276ECA">
              <w:rPr>
                <w:rFonts w:ascii="Sakkal Majalla" w:hAnsi="Sakkal Majalla" w:cs="Sakkal Majalla"/>
                <w:sz w:val="28"/>
                <w:szCs w:val="28"/>
                <w:rtl/>
              </w:rPr>
              <w:t>6(4+0+2)</w:t>
            </w:r>
          </w:p>
        </w:tc>
        <w:tc>
          <w:tcPr>
            <w:tcW w:w="300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416FF8" w14:textId="77777777" w:rsidR="002E5BE3" w:rsidRPr="00276ECA" w:rsidRDefault="002E5BE3" w:rsidP="005F58FE">
            <w:pPr>
              <w:tabs>
                <w:tab w:val="left" w:pos="2453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276ECA">
              <w:rPr>
                <w:rFonts w:ascii="Sakkal Majalla" w:hAnsi="Sakkal Majalla" w:cs="Sakkal Majalla"/>
                <w:sz w:val="28"/>
                <w:szCs w:val="28"/>
                <w:rtl/>
              </w:rPr>
              <w:t>الجداول الحسابية</w:t>
            </w:r>
          </w:p>
        </w:tc>
        <w:tc>
          <w:tcPr>
            <w:tcW w:w="1898" w:type="dxa"/>
            <w:shd w:val="clear" w:color="auto" w:fill="FFFFFF"/>
            <w:vAlign w:val="center"/>
          </w:tcPr>
          <w:p w14:paraId="2D713225" w14:textId="77777777" w:rsidR="002E5BE3" w:rsidRPr="00276ECA" w:rsidRDefault="002E5BE3" w:rsidP="005F58F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276ECA">
              <w:rPr>
                <w:rFonts w:ascii="Sakkal Majalla" w:hAnsi="Sakkal Majalla" w:cs="Sakkal Majalla"/>
                <w:sz w:val="28"/>
                <w:szCs w:val="28"/>
                <w:rtl/>
              </w:rPr>
              <w:t>18***(4+12+2)</w:t>
            </w:r>
          </w:p>
        </w:tc>
      </w:tr>
      <w:tr w:rsidR="002E5BE3" w:rsidRPr="00276ECA" w14:paraId="0A0781F4" w14:textId="77777777" w:rsidTr="007C6AF0">
        <w:trPr>
          <w:jc w:val="center"/>
        </w:trPr>
        <w:tc>
          <w:tcPr>
            <w:tcW w:w="895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442936" w14:textId="77777777" w:rsidR="002E5BE3" w:rsidRPr="00276ECA" w:rsidRDefault="002E5BE3" w:rsidP="00E2001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276ECA">
              <w:rPr>
                <w:rFonts w:ascii="Sakkal Majalla" w:hAnsi="Sakkal Majalla" w:cs="Sakkal Majalla"/>
                <w:sz w:val="28"/>
                <w:szCs w:val="28"/>
                <w:rtl/>
              </w:rPr>
              <w:t>2</w:t>
            </w:r>
          </w:p>
        </w:tc>
        <w:tc>
          <w:tcPr>
            <w:tcW w:w="263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EDD2B6" w14:textId="77777777" w:rsidR="002E5BE3" w:rsidRPr="00276ECA" w:rsidRDefault="002E5BE3" w:rsidP="007C6AF0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276ECA">
              <w:rPr>
                <w:rFonts w:ascii="Sakkal Majalla" w:hAnsi="Sakkal Majalla" w:cs="Sakkal Majalla"/>
                <w:sz w:val="28"/>
                <w:szCs w:val="28"/>
                <w:rtl/>
              </w:rPr>
              <w:t>إعداد الشرائح والعروض التقديمية</w:t>
            </w:r>
          </w:p>
        </w:tc>
        <w:tc>
          <w:tcPr>
            <w:tcW w:w="1462" w:type="dxa"/>
            <w:shd w:val="clear" w:color="auto" w:fill="FFFFFF"/>
            <w:vAlign w:val="center"/>
          </w:tcPr>
          <w:p w14:paraId="5AB95EA4" w14:textId="77777777" w:rsidR="002E5BE3" w:rsidRPr="00276ECA" w:rsidRDefault="002E5BE3" w:rsidP="007C6AF0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276ECA">
              <w:rPr>
                <w:rFonts w:ascii="Sakkal Majalla" w:hAnsi="Sakkal Majalla" w:cs="Sakkal Majalla"/>
                <w:sz w:val="28"/>
                <w:szCs w:val="28"/>
                <w:rtl/>
              </w:rPr>
              <w:t>11*(2+7+2)</w:t>
            </w:r>
          </w:p>
        </w:tc>
        <w:tc>
          <w:tcPr>
            <w:tcW w:w="286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70A135" w14:textId="77777777" w:rsidR="002E5BE3" w:rsidRPr="00276ECA" w:rsidRDefault="002E5BE3" w:rsidP="007C6AF0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276ECA">
              <w:rPr>
                <w:rFonts w:ascii="Sakkal Majalla" w:hAnsi="Sakkal Majalla" w:cs="Sakkal Majalla"/>
                <w:sz w:val="28"/>
                <w:szCs w:val="28"/>
                <w:rtl/>
              </w:rPr>
              <w:t>التطبيقات الرسومية والألعاب</w:t>
            </w:r>
          </w:p>
        </w:tc>
        <w:tc>
          <w:tcPr>
            <w:tcW w:w="1602" w:type="dxa"/>
            <w:shd w:val="clear" w:color="auto" w:fill="FFFFFF"/>
            <w:vAlign w:val="center"/>
          </w:tcPr>
          <w:p w14:paraId="3FE529BF" w14:textId="77777777" w:rsidR="002E5BE3" w:rsidRPr="00276ECA" w:rsidRDefault="002E5BE3" w:rsidP="007C6AF0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276ECA">
              <w:rPr>
                <w:rFonts w:ascii="Sakkal Majalla" w:hAnsi="Sakkal Majalla" w:cs="Sakkal Majalla"/>
                <w:sz w:val="28"/>
                <w:szCs w:val="28"/>
                <w:rtl/>
              </w:rPr>
              <w:t>12**(2+8+2)</w:t>
            </w:r>
          </w:p>
        </w:tc>
        <w:tc>
          <w:tcPr>
            <w:tcW w:w="3001" w:type="dxa"/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7F66C4" w14:textId="77777777" w:rsidR="002E5BE3" w:rsidRPr="00276ECA" w:rsidRDefault="002E5BE3" w:rsidP="007C6AF0">
            <w:pPr>
              <w:tabs>
                <w:tab w:val="left" w:pos="525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1898" w:type="dxa"/>
            <w:shd w:val="clear" w:color="auto" w:fill="BFBFBF" w:themeFill="background1" w:themeFillShade="BF"/>
            <w:vAlign w:val="center"/>
          </w:tcPr>
          <w:p w14:paraId="13965A01" w14:textId="77777777" w:rsidR="002E5BE3" w:rsidRPr="00276ECA" w:rsidRDefault="002E5BE3" w:rsidP="00E2001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</w:tr>
      <w:tr w:rsidR="002E5BE3" w:rsidRPr="00276ECA" w14:paraId="0E2F54FB" w14:textId="77777777" w:rsidTr="00CB47E7">
        <w:trPr>
          <w:jc w:val="center"/>
        </w:trPr>
        <w:tc>
          <w:tcPr>
            <w:tcW w:w="895" w:type="dxa"/>
            <w:tcBorders>
              <w:bottom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1119D9" w14:textId="77777777" w:rsidR="002E5BE3" w:rsidRPr="00276ECA" w:rsidRDefault="002E5BE3" w:rsidP="00E2001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276ECA">
              <w:rPr>
                <w:rFonts w:ascii="Sakkal Majalla" w:hAnsi="Sakkal Majalla" w:cs="Sakkal Majalla"/>
                <w:sz w:val="28"/>
                <w:szCs w:val="28"/>
                <w:rtl/>
              </w:rPr>
              <w:t>3</w:t>
            </w:r>
          </w:p>
        </w:tc>
        <w:tc>
          <w:tcPr>
            <w:tcW w:w="2630" w:type="dxa"/>
            <w:tcBorders>
              <w:bottom w:val="single" w:sz="12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197A1D" w14:textId="48D2B45E" w:rsidR="002E5BE3" w:rsidRPr="00276ECA" w:rsidRDefault="002841C1" w:rsidP="00E2001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276ECA">
              <w:rPr>
                <w:rFonts w:ascii="Sakkal Majalla" w:hAnsi="Sakkal Majalla" w:cs="Sakkal Majalla"/>
                <w:sz w:val="28"/>
                <w:szCs w:val="28"/>
                <w:rtl/>
              </w:rPr>
              <w:t>اختبار عملي (</w:t>
            </w:r>
            <w:r w:rsidR="005F58FE" w:rsidRPr="00276ECA">
              <w:rPr>
                <w:rFonts w:ascii="Sakkal Majalla" w:hAnsi="Sakkal Majalla" w:cs="Sakkal Majalla" w:hint="cs"/>
                <w:sz w:val="28"/>
                <w:szCs w:val="28"/>
                <w:rtl/>
              </w:rPr>
              <w:t>اسبوعان</w:t>
            </w:r>
            <w:r w:rsidRPr="00276ECA">
              <w:rPr>
                <w:rFonts w:ascii="Sakkal Majalla" w:hAnsi="Sakkal Majalla" w:cs="Sakkal Majalla"/>
                <w:sz w:val="28"/>
                <w:szCs w:val="28"/>
                <w:rtl/>
              </w:rPr>
              <w:t>)</w:t>
            </w:r>
          </w:p>
        </w:tc>
        <w:tc>
          <w:tcPr>
            <w:tcW w:w="1462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106E940A" w14:textId="77777777" w:rsidR="002E5BE3" w:rsidRPr="00276ECA" w:rsidRDefault="002E5BE3" w:rsidP="00E2001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276ECA">
              <w:rPr>
                <w:rFonts w:ascii="Sakkal Majalla" w:hAnsi="Sakkal Majalla" w:cs="Sakkal Majalla"/>
                <w:sz w:val="28"/>
                <w:szCs w:val="28"/>
                <w:rtl/>
              </w:rPr>
              <w:t>4</w:t>
            </w:r>
          </w:p>
        </w:tc>
        <w:tc>
          <w:tcPr>
            <w:tcW w:w="2866" w:type="dxa"/>
            <w:tcBorders>
              <w:bottom w:val="single" w:sz="12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31ED84" w14:textId="228E4968" w:rsidR="002E5BE3" w:rsidRPr="00276ECA" w:rsidRDefault="002E5BE3" w:rsidP="00E2001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276ECA">
              <w:rPr>
                <w:rFonts w:ascii="Sakkal Majalla" w:hAnsi="Sakkal Majalla" w:cs="Sakkal Majalla"/>
                <w:sz w:val="28"/>
                <w:szCs w:val="28"/>
                <w:rtl/>
              </w:rPr>
              <w:t>اختبار عملي (</w:t>
            </w:r>
            <w:r w:rsidR="005F58FE" w:rsidRPr="00276ECA">
              <w:rPr>
                <w:rFonts w:ascii="Sakkal Majalla" w:hAnsi="Sakkal Majalla" w:cs="Sakkal Majalla" w:hint="cs"/>
                <w:sz w:val="28"/>
                <w:szCs w:val="28"/>
                <w:rtl/>
              </w:rPr>
              <w:t>اسبوعان</w:t>
            </w:r>
            <w:r w:rsidRPr="00276ECA">
              <w:rPr>
                <w:rFonts w:ascii="Sakkal Majalla" w:hAnsi="Sakkal Majalla" w:cs="Sakkal Majalla"/>
                <w:sz w:val="28"/>
                <w:szCs w:val="28"/>
                <w:rtl/>
              </w:rPr>
              <w:t>)</w:t>
            </w:r>
          </w:p>
        </w:tc>
        <w:tc>
          <w:tcPr>
            <w:tcW w:w="1602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7F71CF65" w14:textId="77777777" w:rsidR="002E5BE3" w:rsidRPr="00276ECA" w:rsidRDefault="002E5BE3" w:rsidP="00E2001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276ECA">
              <w:rPr>
                <w:rFonts w:ascii="Sakkal Majalla" w:hAnsi="Sakkal Majalla" w:cs="Sakkal Majalla"/>
                <w:sz w:val="28"/>
                <w:szCs w:val="28"/>
                <w:rtl/>
              </w:rPr>
              <w:t>4</w:t>
            </w:r>
          </w:p>
        </w:tc>
        <w:tc>
          <w:tcPr>
            <w:tcW w:w="3001" w:type="dxa"/>
            <w:tcBorders>
              <w:bottom w:val="single" w:sz="12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2E4C01" w14:textId="4ADB4AB6" w:rsidR="002E5BE3" w:rsidRPr="00276ECA" w:rsidRDefault="002E5BE3" w:rsidP="00E2001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276ECA">
              <w:rPr>
                <w:rFonts w:ascii="Sakkal Majalla" w:hAnsi="Sakkal Majalla" w:cs="Sakkal Majalla"/>
                <w:sz w:val="28"/>
                <w:szCs w:val="28"/>
                <w:rtl/>
              </w:rPr>
              <w:t>اختبار عملي (</w:t>
            </w:r>
            <w:r w:rsidR="005F58FE" w:rsidRPr="00276ECA">
              <w:rPr>
                <w:rFonts w:ascii="Sakkal Majalla" w:hAnsi="Sakkal Majalla" w:cs="Sakkal Majalla" w:hint="cs"/>
                <w:sz w:val="28"/>
                <w:szCs w:val="28"/>
                <w:rtl/>
              </w:rPr>
              <w:t>اسبوعان</w:t>
            </w:r>
            <w:r w:rsidRPr="00276ECA">
              <w:rPr>
                <w:rFonts w:ascii="Sakkal Majalla" w:hAnsi="Sakkal Majalla" w:cs="Sakkal Majalla"/>
                <w:sz w:val="28"/>
                <w:szCs w:val="28"/>
                <w:rtl/>
              </w:rPr>
              <w:t>)</w:t>
            </w:r>
          </w:p>
        </w:tc>
        <w:tc>
          <w:tcPr>
            <w:tcW w:w="1898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27269503" w14:textId="77777777" w:rsidR="002E5BE3" w:rsidRPr="00276ECA" w:rsidRDefault="002E5BE3" w:rsidP="00E2001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276ECA">
              <w:rPr>
                <w:rFonts w:ascii="Sakkal Majalla" w:hAnsi="Sakkal Majalla" w:cs="Sakkal Majalla"/>
                <w:sz w:val="28"/>
                <w:szCs w:val="28"/>
                <w:rtl/>
              </w:rPr>
              <w:t>4</w:t>
            </w:r>
          </w:p>
        </w:tc>
      </w:tr>
      <w:tr w:rsidR="007C6AF0" w:rsidRPr="00276ECA" w14:paraId="3786CC6E" w14:textId="77777777" w:rsidTr="007C6AF0">
        <w:trPr>
          <w:jc w:val="center"/>
        </w:trPr>
        <w:tc>
          <w:tcPr>
            <w:tcW w:w="3525" w:type="dxa"/>
            <w:gridSpan w:val="2"/>
            <w:tcBorders>
              <w:bottom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34D527" w14:textId="45433357" w:rsidR="007C6AF0" w:rsidRPr="00276ECA" w:rsidRDefault="007C6AF0" w:rsidP="00E2001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276ECA">
              <w:rPr>
                <w:rFonts w:ascii="Sakkal Majalla" w:hAnsi="Sakkal Majalla" w:cs="Sakkal Majalla"/>
                <w:sz w:val="28"/>
                <w:szCs w:val="28"/>
                <w:rtl/>
              </w:rPr>
              <w:t>الإجمالي</w:t>
            </w:r>
          </w:p>
        </w:tc>
        <w:tc>
          <w:tcPr>
            <w:tcW w:w="1462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23E1FDBB" w14:textId="77777777" w:rsidR="007C6AF0" w:rsidRPr="00276ECA" w:rsidRDefault="007C6AF0" w:rsidP="00E2001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276ECA">
              <w:rPr>
                <w:rFonts w:ascii="Sakkal Majalla" w:hAnsi="Sakkal Majalla" w:cs="Sakkal Majalla"/>
                <w:sz w:val="28"/>
                <w:szCs w:val="28"/>
                <w:rtl/>
              </w:rPr>
              <w:t>22</w:t>
            </w:r>
          </w:p>
        </w:tc>
        <w:tc>
          <w:tcPr>
            <w:tcW w:w="2866" w:type="dxa"/>
            <w:tcBorders>
              <w:bottom w:val="single" w:sz="12" w:space="0" w:color="auto"/>
            </w:tcBorders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CFAA21" w14:textId="77777777" w:rsidR="007C6AF0" w:rsidRPr="00276ECA" w:rsidRDefault="007C6AF0" w:rsidP="00E2001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1602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4CBE7A7F" w14:textId="77777777" w:rsidR="007C6AF0" w:rsidRPr="00276ECA" w:rsidRDefault="007C6AF0" w:rsidP="00E2001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276ECA">
              <w:rPr>
                <w:rFonts w:ascii="Sakkal Majalla" w:hAnsi="Sakkal Majalla" w:cs="Sakkal Majalla"/>
                <w:sz w:val="28"/>
                <w:szCs w:val="28"/>
                <w:rtl/>
              </w:rPr>
              <w:t>22</w:t>
            </w:r>
          </w:p>
        </w:tc>
        <w:tc>
          <w:tcPr>
            <w:tcW w:w="3001" w:type="dxa"/>
            <w:tcBorders>
              <w:bottom w:val="single" w:sz="12" w:space="0" w:color="auto"/>
            </w:tcBorders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6E310E" w14:textId="77777777" w:rsidR="007C6AF0" w:rsidRPr="00276ECA" w:rsidRDefault="007C6AF0" w:rsidP="00E2001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1898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185CB48A" w14:textId="77777777" w:rsidR="007C6AF0" w:rsidRPr="00276ECA" w:rsidRDefault="007C6AF0" w:rsidP="00E2001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276ECA">
              <w:rPr>
                <w:rFonts w:ascii="Sakkal Majalla" w:hAnsi="Sakkal Majalla" w:cs="Sakkal Majalla"/>
                <w:sz w:val="28"/>
                <w:szCs w:val="28"/>
                <w:rtl/>
              </w:rPr>
              <w:t>22</w:t>
            </w:r>
          </w:p>
        </w:tc>
      </w:tr>
      <w:tr w:rsidR="007C6AF0" w:rsidRPr="00276ECA" w14:paraId="66A13EE9" w14:textId="77777777" w:rsidTr="005E4BC6">
        <w:trPr>
          <w:jc w:val="center"/>
        </w:trPr>
        <w:tc>
          <w:tcPr>
            <w:tcW w:w="4987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F58469" w14:textId="69BACA7B" w:rsidR="007C6AF0" w:rsidRPr="00276ECA" w:rsidRDefault="007C6AF0" w:rsidP="00276ECA">
            <w:pPr>
              <w:bidi/>
              <w:spacing w:after="0" w:line="240" w:lineRule="auto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276ECA">
              <w:rPr>
                <w:rFonts w:ascii="Sakkal Majalla" w:hAnsi="Sakkal Majalla" w:cs="Sakkal Majalla"/>
                <w:sz w:val="28"/>
                <w:szCs w:val="28"/>
                <w:rtl/>
              </w:rPr>
              <w:t>* التدريب الرابع</w:t>
            </w: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 </w:t>
            </w:r>
            <w:r w:rsidRPr="00276ECA">
              <w:rPr>
                <w:rFonts w:ascii="Sakkal Majalla" w:hAnsi="Sakkal Majalla" w:cs="Sakkal Majalla" w:hint="cs"/>
                <w:sz w:val="28"/>
                <w:szCs w:val="28"/>
                <w:rtl/>
              </w:rPr>
              <w:t>(إضافة التأثيرات</w:t>
            </w: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 </w:t>
            </w:r>
            <w:r w:rsidRPr="00276ECA">
              <w:rPr>
                <w:rFonts w:ascii="Sakkal Majalla" w:hAnsi="Sakkal Majalla" w:cs="Sakkal Majalla" w:hint="cs"/>
                <w:sz w:val="28"/>
                <w:szCs w:val="28"/>
                <w:rtl/>
              </w:rPr>
              <w:t>الحركية):</w:t>
            </w: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 </w:t>
            </w:r>
            <w:r w:rsidRPr="00276ECA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حصتان </w:t>
            </w:r>
          </w:p>
        </w:tc>
        <w:tc>
          <w:tcPr>
            <w:tcW w:w="446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E57A1A" w14:textId="5B1641FD" w:rsidR="007C6AF0" w:rsidRPr="00276ECA" w:rsidRDefault="007C6AF0" w:rsidP="00E2001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276ECA">
              <w:rPr>
                <w:rFonts w:ascii="Sakkal Majalla" w:hAnsi="Sakkal Majalla" w:cs="Sakkal Majalla"/>
                <w:sz w:val="28"/>
                <w:szCs w:val="28"/>
                <w:rtl/>
              </w:rPr>
              <w:t>**</w:t>
            </w:r>
            <w:r w:rsidRPr="00276ECA">
              <w:rPr>
                <w:rFonts w:ascii="Sakkal Majalla" w:hAnsi="Sakkal Majalla" w:cs="Sakkal Majalla" w:hint="cs"/>
                <w:sz w:val="28"/>
                <w:szCs w:val="28"/>
                <w:rtl/>
              </w:rPr>
              <w:t>حصتان</w:t>
            </w:r>
            <w:r w:rsidRPr="00276ECA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لكل </w:t>
            </w:r>
            <w:r w:rsidRPr="00276ECA">
              <w:rPr>
                <w:rFonts w:ascii="Sakkal Majalla" w:hAnsi="Sakkal Majalla" w:cs="Sakkal Majalla" w:hint="cs"/>
                <w:sz w:val="28"/>
                <w:szCs w:val="28"/>
                <w:rtl/>
              </w:rPr>
              <w:t>تدريب</w:t>
            </w:r>
          </w:p>
        </w:tc>
        <w:tc>
          <w:tcPr>
            <w:tcW w:w="489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89F5A3" w14:textId="4B223C0F" w:rsidR="007C6AF0" w:rsidRPr="00276ECA" w:rsidRDefault="007C6AF0" w:rsidP="00E2001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276ECA">
              <w:rPr>
                <w:rFonts w:ascii="Sakkal Majalla" w:hAnsi="Sakkal Majalla" w:cs="Sakkal Majalla"/>
                <w:sz w:val="28"/>
                <w:szCs w:val="28"/>
                <w:rtl/>
              </w:rPr>
              <w:t>***</w:t>
            </w:r>
            <w:r w:rsidRPr="00276ECA">
              <w:rPr>
                <w:rFonts w:ascii="Sakkal Majalla" w:hAnsi="Sakkal Majalla" w:cs="Sakkal Majalla" w:hint="cs"/>
                <w:sz w:val="28"/>
                <w:szCs w:val="28"/>
                <w:rtl/>
              </w:rPr>
              <w:t>حصتان</w:t>
            </w:r>
            <w:r w:rsidRPr="00276ECA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لكل </w:t>
            </w:r>
            <w:r w:rsidRPr="00276ECA">
              <w:rPr>
                <w:rFonts w:ascii="Sakkal Majalla" w:hAnsi="Sakkal Majalla" w:cs="Sakkal Majalla" w:hint="cs"/>
                <w:sz w:val="28"/>
                <w:szCs w:val="28"/>
                <w:rtl/>
              </w:rPr>
              <w:t>تدريب</w:t>
            </w:r>
          </w:p>
        </w:tc>
      </w:tr>
    </w:tbl>
    <w:p w14:paraId="77E4D083" w14:textId="77777777" w:rsidR="00CB47E7" w:rsidRDefault="00CB47E7" w:rsidP="00CB47E7">
      <w:pPr>
        <w:bidi/>
        <w:ind w:hanging="620"/>
        <w:rPr>
          <w:rFonts w:ascii="Sakkal Majalla" w:hAnsi="Sakkal Majalla" w:cs="Sakkal Majalla"/>
          <w:sz w:val="24"/>
          <w:szCs w:val="24"/>
          <w:rtl/>
        </w:rPr>
      </w:pPr>
      <w:r>
        <w:rPr>
          <w:rFonts w:ascii="Sakkal Majalla" w:hAnsi="Sakkal Majalla" w:cs="Sakkal Majalla" w:hint="cs"/>
          <w:sz w:val="24"/>
          <w:szCs w:val="24"/>
          <w:rtl/>
        </w:rPr>
        <w:t>ملاحظة: تم تخصيص حصتين لكل وحدة</w:t>
      </w:r>
      <w:r w:rsidRPr="00886044">
        <w:rPr>
          <w:rFonts w:ascii="Sakkal Majalla" w:hAnsi="Sakkal Majalla" w:cs="Sakkal Majalla" w:hint="cs"/>
          <w:sz w:val="24"/>
          <w:szCs w:val="24"/>
          <w:rtl/>
        </w:rPr>
        <w:t xml:space="preserve"> لتنفيذ وعرض المشروعات</w:t>
      </w:r>
      <w:r>
        <w:rPr>
          <w:rFonts w:ascii="Sakkal Majalla" w:hAnsi="Sakkal Majalla" w:cs="Sakkal Majalla" w:hint="cs"/>
          <w:sz w:val="24"/>
          <w:szCs w:val="24"/>
          <w:rtl/>
        </w:rPr>
        <w:t xml:space="preserve"> الخاصة بها.</w:t>
      </w:r>
    </w:p>
    <w:p w14:paraId="52F76289" w14:textId="77777777" w:rsidR="002E5BE3" w:rsidRPr="00C706DC" w:rsidRDefault="002E5BE3" w:rsidP="00CB47E7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14:paraId="778BFF34" w14:textId="77777777" w:rsidR="002E5BE3" w:rsidRPr="007C6AF0" w:rsidRDefault="002E5BE3" w:rsidP="007C6AF0">
      <w:pPr>
        <w:spacing w:after="0"/>
        <w:rPr>
          <w:rFonts w:asciiTheme="majorBidi" w:hAnsiTheme="majorBidi" w:cstheme="majorBidi"/>
          <w:b/>
          <w:bCs/>
          <w:sz w:val="20"/>
          <w:szCs w:val="20"/>
          <w:rtl/>
        </w:rPr>
      </w:pPr>
    </w:p>
    <w:tbl>
      <w:tblPr>
        <w:tblpPr w:leftFromText="180" w:rightFromText="180" w:horzAnchor="margin" w:tblpXSpec="center" w:tblpY="960"/>
        <w:bidiVisual/>
        <w:tblW w:w="1435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041"/>
        <w:gridCol w:w="2502"/>
        <w:gridCol w:w="1619"/>
        <w:gridCol w:w="3020"/>
        <w:gridCol w:w="1322"/>
        <w:gridCol w:w="3248"/>
        <w:gridCol w:w="1602"/>
      </w:tblGrid>
      <w:tr w:rsidR="002E5BE3" w:rsidRPr="00CB47E7" w14:paraId="2B71E6E1" w14:textId="77777777" w:rsidTr="00E2406F">
        <w:tc>
          <w:tcPr>
            <w:tcW w:w="14354" w:type="dxa"/>
            <w:gridSpan w:val="7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6687BB" w14:textId="3FADFF4A" w:rsidR="002E5BE3" w:rsidRPr="00CB47E7" w:rsidRDefault="002E5BE3" w:rsidP="00E2406F">
            <w:pPr>
              <w:bidi/>
              <w:spacing w:after="0" w:line="240" w:lineRule="auto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CB47E7">
              <w:rPr>
                <w:rFonts w:ascii="Sakkal Majalla" w:hAnsi="Sakkal Majalla" w:cs="Sakkal Majalla"/>
                <w:sz w:val="28"/>
                <w:szCs w:val="28"/>
                <w:rtl/>
              </w:rPr>
              <w:lastRenderedPageBreak/>
              <w:t xml:space="preserve">المرحلة </w:t>
            </w:r>
            <w:r w:rsidR="00E2406F" w:rsidRPr="00CB47E7">
              <w:rPr>
                <w:rFonts w:ascii="Sakkal Majalla" w:hAnsi="Sakkal Majalla" w:cs="Sakkal Majalla" w:hint="cs"/>
                <w:sz w:val="28"/>
                <w:szCs w:val="28"/>
                <w:rtl/>
              </w:rPr>
              <w:t>الدراسية: متوسط</w:t>
            </w:r>
            <w:r w:rsidRPr="00CB47E7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                                  </w:t>
            </w:r>
            <w:proofErr w:type="gramStart"/>
            <w:r w:rsidRPr="00CB47E7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</w:t>
            </w:r>
            <w:r w:rsidR="00E2406F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 </w:t>
            </w:r>
            <w:r w:rsidR="00E2406F" w:rsidRPr="00CB47E7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 (</w:t>
            </w:r>
            <w:proofErr w:type="gramEnd"/>
            <w:r w:rsidRPr="00CB47E7">
              <w:rPr>
                <w:rFonts w:ascii="Sakkal Majalla" w:hAnsi="Sakkal Majalla" w:cs="Sakkal Majalla"/>
                <w:sz w:val="28"/>
                <w:szCs w:val="28"/>
                <w:rtl/>
              </w:rPr>
              <w:t>تعليم عام/تحفيظ قرآن/تربية خاصة)</w:t>
            </w:r>
          </w:p>
        </w:tc>
      </w:tr>
      <w:tr w:rsidR="002E5BE3" w:rsidRPr="00CB47E7" w14:paraId="4C8336EC" w14:textId="77777777" w:rsidTr="00E2406F">
        <w:trPr>
          <w:trHeight w:val="385"/>
        </w:trPr>
        <w:tc>
          <w:tcPr>
            <w:tcW w:w="5162" w:type="dxa"/>
            <w:gridSpan w:val="3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B30653" w14:textId="5D7D6CD1" w:rsidR="002E5BE3" w:rsidRPr="00CB47E7" w:rsidRDefault="002E5BE3" w:rsidP="00E2406F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CB47E7">
              <w:rPr>
                <w:rFonts w:ascii="Sakkal Majalla" w:hAnsi="Sakkal Majalla" w:cs="Sakkal Majalla" w:hint="cs"/>
                <w:sz w:val="28"/>
                <w:szCs w:val="28"/>
                <w:rtl/>
              </w:rPr>
              <w:t>الصف: الثالث</w:t>
            </w:r>
            <w:r w:rsidRPr="00CB47E7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المتوسط</w:t>
            </w:r>
          </w:p>
        </w:tc>
        <w:tc>
          <w:tcPr>
            <w:tcW w:w="9192" w:type="dxa"/>
            <w:gridSpan w:val="4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068E06" w14:textId="7D2F3C13" w:rsidR="002E5BE3" w:rsidRPr="00CB47E7" w:rsidRDefault="002E5BE3" w:rsidP="00E2406F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CB47E7">
              <w:rPr>
                <w:rFonts w:ascii="Sakkal Majalla" w:hAnsi="Sakkal Majalla" w:cs="Sakkal Majalla" w:hint="cs"/>
                <w:sz w:val="28"/>
                <w:szCs w:val="28"/>
                <w:rtl/>
              </w:rPr>
              <w:t>المادة: الحاسب</w:t>
            </w:r>
            <w:r w:rsidRPr="00CB47E7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وتقنية المعلومات </w:t>
            </w:r>
          </w:p>
        </w:tc>
      </w:tr>
      <w:tr w:rsidR="002E5BE3" w:rsidRPr="00CB47E7" w14:paraId="04BDCD77" w14:textId="77777777" w:rsidTr="00E2406F">
        <w:tc>
          <w:tcPr>
            <w:tcW w:w="1041" w:type="dxa"/>
            <w:vMerge w:val="restart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0DEE528" w14:textId="77777777" w:rsidR="002E5BE3" w:rsidRPr="00CB47E7" w:rsidRDefault="002E5BE3" w:rsidP="00E2406F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CB47E7">
              <w:rPr>
                <w:rFonts w:ascii="Sakkal Majalla" w:hAnsi="Sakkal Majalla" w:cs="Sakkal Majalla"/>
                <w:sz w:val="28"/>
                <w:szCs w:val="28"/>
                <w:rtl/>
              </w:rPr>
              <w:t>م</w:t>
            </w:r>
          </w:p>
        </w:tc>
        <w:tc>
          <w:tcPr>
            <w:tcW w:w="4121" w:type="dxa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20A1F2C" w14:textId="77777777" w:rsidR="002E5BE3" w:rsidRPr="00CB47E7" w:rsidRDefault="002E5BE3" w:rsidP="00E2406F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CB47E7">
              <w:rPr>
                <w:rFonts w:ascii="Sakkal Majalla" w:hAnsi="Sakkal Majalla" w:cs="Sakkal Majalla"/>
                <w:sz w:val="28"/>
                <w:szCs w:val="28"/>
                <w:rtl/>
              </w:rPr>
              <w:t>الفصل الدراسي الأول</w:t>
            </w:r>
          </w:p>
        </w:tc>
        <w:tc>
          <w:tcPr>
            <w:tcW w:w="4342" w:type="dxa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95ACD8D" w14:textId="77777777" w:rsidR="002E5BE3" w:rsidRPr="00CB47E7" w:rsidRDefault="002E5BE3" w:rsidP="00E2406F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CB47E7">
              <w:rPr>
                <w:rFonts w:ascii="Sakkal Majalla" w:hAnsi="Sakkal Majalla" w:cs="Sakkal Majalla"/>
                <w:sz w:val="28"/>
                <w:szCs w:val="28"/>
                <w:rtl/>
              </w:rPr>
              <w:t>الفصل الدراسي الثاني</w:t>
            </w:r>
          </w:p>
        </w:tc>
        <w:tc>
          <w:tcPr>
            <w:tcW w:w="4850" w:type="dxa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B8C69A5" w14:textId="77777777" w:rsidR="002E5BE3" w:rsidRPr="00CB47E7" w:rsidRDefault="002E5BE3" w:rsidP="00E2406F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CB47E7">
              <w:rPr>
                <w:rFonts w:ascii="Sakkal Majalla" w:hAnsi="Sakkal Majalla" w:cs="Sakkal Majalla"/>
                <w:sz w:val="28"/>
                <w:szCs w:val="28"/>
                <w:rtl/>
              </w:rPr>
              <w:t>الفصل الدراسي الثالث</w:t>
            </w:r>
          </w:p>
        </w:tc>
      </w:tr>
      <w:tr w:rsidR="002E5BE3" w:rsidRPr="00CB47E7" w14:paraId="7824DEC8" w14:textId="77777777" w:rsidTr="00E2406F">
        <w:tc>
          <w:tcPr>
            <w:tcW w:w="1041" w:type="dxa"/>
            <w:vMerge/>
            <w:shd w:val="clear" w:color="auto" w:fill="CED5DF" w:themeFill="text2" w:themeFillTint="33"/>
            <w:vAlign w:val="center"/>
            <w:hideMark/>
          </w:tcPr>
          <w:p w14:paraId="007FFEB7" w14:textId="77777777" w:rsidR="002E5BE3" w:rsidRPr="00CB47E7" w:rsidRDefault="002E5BE3" w:rsidP="00E2406F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502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95B5399" w14:textId="77777777" w:rsidR="002E5BE3" w:rsidRPr="00CB47E7" w:rsidRDefault="002E5BE3" w:rsidP="00E2406F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CB47E7">
              <w:rPr>
                <w:rFonts w:ascii="Sakkal Majalla" w:hAnsi="Sakkal Majalla" w:cs="Sakkal Majalla"/>
                <w:sz w:val="28"/>
                <w:szCs w:val="28"/>
                <w:rtl/>
              </w:rPr>
              <w:t>الوحدة</w:t>
            </w:r>
          </w:p>
        </w:tc>
        <w:tc>
          <w:tcPr>
            <w:tcW w:w="1619" w:type="dxa"/>
            <w:shd w:val="clear" w:color="auto" w:fill="CED5DF" w:themeFill="text2" w:themeFillTint="33"/>
            <w:vAlign w:val="center"/>
          </w:tcPr>
          <w:p w14:paraId="4FA2F95C" w14:textId="77777777" w:rsidR="002E5BE3" w:rsidRPr="00CB47E7" w:rsidRDefault="002E5BE3" w:rsidP="00E2406F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CB47E7">
              <w:rPr>
                <w:rFonts w:ascii="Sakkal Majalla" w:hAnsi="Sakkal Majalla" w:cs="Sakkal Majalla"/>
                <w:sz w:val="28"/>
                <w:szCs w:val="28"/>
                <w:rtl/>
              </w:rPr>
              <w:t>عدد الحصص</w:t>
            </w:r>
          </w:p>
        </w:tc>
        <w:tc>
          <w:tcPr>
            <w:tcW w:w="3020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A452F7D" w14:textId="77777777" w:rsidR="002E5BE3" w:rsidRPr="00CB47E7" w:rsidRDefault="002E5BE3" w:rsidP="00E2406F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CB47E7">
              <w:rPr>
                <w:rFonts w:ascii="Sakkal Majalla" w:hAnsi="Sakkal Majalla" w:cs="Sakkal Majalla"/>
                <w:sz w:val="28"/>
                <w:szCs w:val="28"/>
                <w:rtl/>
              </w:rPr>
              <w:t>الوحدة</w:t>
            </w:r>
          </w:p>
        </w:tc>
        <w:tc>
          <w:tcPr>
            <w:tcW w:w="1322" w:type="dxa"/>
            <w:shd w:val="clear" w:color="auto" w:fill="CED5DF" w:themeFill="text2" w:themeFillTint="33"/>
            <w:vAlign w:val="center"/>
          </w:tcPr>
          <w:p w14:paraId="0B3BABED" w14:textId="77777777" w:rsidR="002E5BE3" w:rsidRPr="00CB47E7" w:rsidRDefault="002E5BE3" w:rsidP="00E2406F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CB47E7">
              <w:rPr>
                <w:rFonts w:ascii="Sakkal Majalla" w:hAnsi="Sakkal Majalla" w:cs="Sakkal Majalla"/>
                <w:sz w:val="28"/>
                <w:szCs w:val="28"/>
                <w:rtl/>
              </w:rPr>
              <w:t>عدد الحصص</w:t>
            </w:r>
          </w:p>
        </w:tc>
        <w:tc>
          <w:tcPr>
            <w:tcW w:w="3248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B3F4A97" w14:textId="77777777" w:rsidR="002E5BE3" w:rsidRPr="00CB47E7" w:rsidRDefault="002E5BE3" w:rsidP="00E2406F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CB47E7">
              <w:rPr>
                <w:rFonts w:ascii="Sakkal Majalla" w:hAnsi="Sakkal Majalla" w:cs="Sakkal Majalla"/>
                <w:sz w:val="28"/>
                <w:szCs w:val="28"/>
                <w:rtl/>
              </w:rPr>
              <w:t>الوحدة</w:t>
            </w:r>
          </w:p>
        </w:tc>
        <w:tc>
          <w:tcPr>
            <w:tcW w:w="1602" w:type="dxa"/>
            <w:shd w:val="clear" w:color="auto" w:fill="CED5DF" w:themeFill="text2" w:themeFillTint="33"/>
            <w:vAlign w:val="center"/>
          </w:tcPr>
          <w:p w14:paraId="161D2BC5" w14:textId="77777777" w:rsidR="002E5BE3" w:rsidRPr="00CB47E7" w:rsidRDefault="002E5BE3" w:rsidP="00E2406F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CB47E7">
              <w:rPr>
                <w:rFonts w:ascii="Sakkal Majalla" w:hAnsi="Sakkal Majalla" w:cs="Sakkal Majalla"/>
                <w:sz w:val="28"/>
                <w:szCs w:val="28"/>
                <w:rtl/>
              </w:rPr>
              <w:t>عدد الحصص</w:t>
            </w:r>
          </w:p>
        </w:tc>
      </w:tr>
      <w:tr w:rsidR="007A25F4" w:rsidRPr="00CB47E7" w14:paraId="14FBB526" w14:textId="77777777" w:rsidTr="00E2406F">
        <w:trPr>
          <w:trHeight w:val="252"/>
        </w:trPr>
        <w:tc>
          <w:tcPr>
            <w:tcW w:w="1041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983A408" w14:textId="77777777" w:rsidR="007A25F4" w:rsidRPr="00CB47E7" w:rsidRDefault="007A25F4" w:rsidP="00E2406F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CB47E7">
              <w:rPr>
                <w:rFonts w:ascii="Sakkal Majalla" w:hAnsi="Sakkal Majalla" w:cs="Sakkal Majalla"/>
                <w:sz w:val="28"/>
                <w:szCs w:val="28"/>
                <w:rtl/>
              </w:rPr>
              <w:t>1</w:t>
            </w:r>
          </w:p>
        </w:tc>
        <w:tc>
          <w:tcPr>
            <w:tcW w:w="250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3886AD" w14:textId="77777777" w:rsidR="007A25F4" w:rsidRPr="00CB47E7" w:rsidRDefault="007A25F4" w:rsidP="00E2406F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CB47E7">
              <w:rPr>
                <w:rFonts w:ascii="Sakkal Majalla" w:hAnsi="Sakkal Majalla" w:cs="Sakkal Majalla"/>
                <w:sz w:val="28"/>
                <w:szCs w:val="28"/>
                <w:rtl/>
              </w:rPr>
              <w:t>البرمجة والتحكم بالحاسب</w:t>
            </w:r>
          </w:p>
        </w:tc>
        <w:tc>
          <w:tcPr>
            <w:tcW w:w="1619" w:type="dxa"/>
            <w:shd w:val="clear" w:color="auto" w:fill="FFFFFF"/>
            <w:vAlign w:val="center"/>
          </w:tcPr>
          <w:p w14:paraId="35933E11" w14:textId="77777777" w:rsidR="007A25F4" w:rsidRPr="00CB47E7" w:rsidRDefault="007A25F4" w:rsidP="00E2406F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CB47E7">
              <w:rPr>
                <w:rFonts w:ascii="Sakkal Majalla" w:hAnsi="Sakkal Majalla" w:cs="Sakkal Majalla"/>
                <w:sz w:val="28"/>
                <w:szCs w:val="28"/>
                <w:rtl/>
              </w:rPr>
              <w:t>*18(4+12+2)</w:t>
            </w:r>
          </w:p>
        </w:tc>
        <w:tc>
          <w:tcPr>
            <w:tcW w:w="302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C0D3E3" w14:textId="64E7328E" w:rsidR="007A25F4" w:rsidRPr="00CB47E7" w:rsidRDefault="007A25F4" w:rsidP="00E2406F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CB47E7">
              <w:rPr>
                <w:rFonts w:ascii="Sakkal Majalla" w:hAnsi="Sakkal Majalla" w:cs="Sakkal Majalla"/>
                <w:sz w:val="28"/>
                <w:szCs w:val="28"/>
                <w:rtl/>
              </w:rPr>
              <w:t>الأجهزة الذكية والروبوت</w:t>
            </w:r>
          </w:p>
        </w:tc>
        <w:tc>
          <w:tcPr>
            <w:tcW w:w="1322" w:type="dxa"/>
            <w:shd w:val="clear" w:color="auto" w:fill="FFFFFF"/>
            <w:vAlign w:val="center"/>
          </w:tcPr>
          <w:p w14:paraId="3C8D90C5" w14:textId="479183C3" w:rsidR="007A25F4" w:rsidRPr="00CB47E7" w:rsidRDefault="007A25F4" w:rsidP="00E2406F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CB47E7">
              <w:rPr>
                <w:rFonts w:ascii="Sakkal Majalla" w:hAnsi="Sakkal Majalla" w:cs="Sakkal Majalla"/>
                <w:sz w:val="28"/>
                <w:szCs w:val="28"/>
                <w:rtl/>
              </w:rPr>
              <w:t>11(3+6+2)</w:t>
            </w:r>
          </w:p>
        </w:tc>
        <w:tc>
          <w:tcPr>
            <w:tcW w:w="324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F79F39" w14:textId="77777777" w:rsidR="007A25F4" w:rsidRPr="00CB47E7" w:rsidRDefault="007A25F4" w:rsidP="00E2406F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CB47E7">
              <w:rPr>
                <w:rFonts w:ascii="Sakkal Majalla" w:hAnsi="Sakkal Majalla" w:cs="Sakkal Majalla"/>
                <w:sz w:val="28"/>
                <w:szCs w:val="28"/>
                <w:rtl/>
              </w:rPr>
              <w:t>البحث والاستكشاف في مصادر المعلومات الالكترونية</w:t>
            </w:r>
          </w:p>
        </w:tc>
        <w:tc>
          <w:tcPr>
            <w:tcW w:w="1602" w:type="dxa"/>
            <w:shd w:val="clear" w:color="auto" w:fill="FFFFFF"/>
            <w:vAlign w:val="center"/>
          </w:tcPr>
          <w:p w14:paraId="3FA41663" w14:textId="77777777" w:rsidR="007A25F4" w:rsidRPr="00CB47E7" w:rsidRDefault="007A25F4" w:rsidP="00E2406F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CB47E7">
              <w:rPr>
                <w:rFonts w:ascii="Sakkal Majalla" w:hAnsi="Sakkal Majalla" w:cs="Sakkal Majalla"/>
                <w:sz w:val="28"/>
                <w:szCs w:val="28"/>
                <w:rtl/>
              </w:rPr>
              <w:t>6(4+0+2)</w:t>
            </w:r>
          </w:p>
        </w:tc>
      </w:tr>
      <w:tr w:rsidR="007A25F4" w:rsidRPr="00CB47E7" w14:paraId="2D26DB2B" w14:textId="77777777" w:rsidTr="00E2406F">
        <w:trPr>
          <w:trHeight w:val="139"/>
        </w:trPr>
        <w:tc>
          <w:tcPr>
            <w:tcW w:w="1041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613CD6" w14:textId="77777777" w:rsidR="007A25F4" w:rsidRPr="00CB47E7" w:rsidRDefault="007A25F4" w:rsidP="00E2406F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CB47E7">
              <w:rPr>
                <w:rFonts w:ascii="Sakkal Majalla" w:hAnsi="Sakkal Majalla" w:cs="Sakkal Majalla"/>
                <w:sz w:val="28"/>
                <w:szCs w:val="28"/>
                <w:rtl/>
              </w:rPr>
              <w:t>2</w:t>
            </w:r>
          </w:p>
        </w:tc>
        <w:tc>
          <w:tcPr>
            <w:tcW w:w="2502" w:type="dxa"/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67A2E8" w14:textId="77777777" w:rsidR="007A25F4" w:rsidRPr="00CB47E7" w:rsidRDefault="007A25F4" w:rsidP="00E2406F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1619" w:type="dxa"/>
            <w:shd w:val="clear" w:color="auto" w:fill="BFBFBF" w:themeFill="background1" w:themeFillShade="BF"/>
            <w:vAlign w:val="center"/>
          </w:tcPr>
          <w:p w14:paraId="0AE14480" w14:textId="77777777" w:rsidR="007A25F4" w:rsidRPr="00CB47E7" w:rsidRDefault="007A25F4" w:rsidP="00E2406F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302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0D8809" w14:textId="14EED4FC" w:rsidR="007A25F4" w:rsidRPr="00CB47E7" w:rsidRDefault="007A25F4" w:rsidP="00E2406F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CB47E7">
              <w:rPr>
                <w:rFonts w:ascii="Sakkal Majalla" w:hAnsi="Sakkal Majalla" w:cs="Sakkal Majalla"/>
                <w:sz w:val="28"/>
                <w:szCs w:val="28"/>
                <w:rtl/>
              </w:rPr>
              <w:t>توظيف التقنية للتعلم والتعليم</w:t>
            </w:r>
          </w:p>
        </w:tc>
        <w:tc>
          <w:tcPr>
            <w:tcW w:w="1322" w:type="dxa"/>
            <w:shd w:val="clear" w:color="auto" w:fill="FFFFFF"/>
            <w:vAlign w:val="center"/>
          </w:tcPr>
          <w:p w14:paraId="4528C18C" w14:textId="296D76C1" w:rsidR="007A25F4" w:rsidRPr="00CB47E7" w:rsidRDefault="007A25F4" w:rsidP="00E2406F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CB47E7">
              <w:rPr>
                <w:rFonts w:ascii="Sakkal Majalla" w:hAnsi="Sakkal Majalla" w:cs="Sakkal Majalla"/>
                <w:sz w:val="28"/>
                <w:szCs w:val="28"/>
                <w:rtl/>
              </w:rPr>
              <w:t>7(3+2+2)</w:t>
            </w:r>
          </w:p>
        </w:tc>
        <w:tc>
          <w:tcPr>
            <w:tcW w:w="324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95F080" w14:textId="77777777" w:rsidR="007A25F4" w:rsidRPr="00CB47E7" w:rsidRDefault="007A25F4" w:rsidP="00E2406F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CB47E7">
              <w:rPr>
                <w:rFonts w:ascii="Sakkal Majalla" w:hAnsi="Sakkal Majalla" w:cs="Sakkal Majalla"/>
                <w:sz w:val="28"/>
                <w:szCs w:val="28"/>
                <w:rtl/>
              </w:rPr>
              <w:t>خدمات الانترنت وبناء المواقع</w:t>
            </w:r>
          </w:p>
        </w:tc>
        <w:tc>
          <w:tcPr>
            <w:tcW w:w="1602" w:type="dxa"/>
            <w:shd w:val="clear" w:color="auto" w:fill="FFFFFF"/>
            <w:vAlign w:val="center"/>
          </w:tcPr>
          <w:p w14:paraId="5E3833C4" w14:textId="77777777" w:rsidR="007A25F4" w:rsidRPr="00CB47E7" w:rsidRDefault="007A25F4" w:rsidP="00E2406F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CB47E7">
              <w:rPr>
                <w:rFonts w:ascii="Sakkal Majalla" w:hAnsi="Sakkal Majalla" w:cs="Sakkal Majalla"/>
                <w:sz w:val="28"/>
                <w:szCs w:val="28"/>
                <w:rtl/>
              </w:rPr>
              <w:t>12**(2+8+2)</w:t>
            </w:r>
          </w:p>
        </w:tc>
      </w:tr>
      <w:tr w:rsidR="005F58FE" w:rsidRPr="00CB47E7" w14:paraId="18618EA9" w14:textId="77777777" w:rsidTr="00E2406F">
        <w:trPr>
          <w:trHeight w:val="18"/>
        </w:trPr>
        <w:tc>
          <w:tcPr>
            <w:tcW w:w="1041" w:type="dxa"/>
            <w:tcBorders>
              <w:bottom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B2C8DA" w14:textId="77777777" w:rsidR="005F58FE" w:rsidRPr="00CB47E7" w:rsidRDefault="005F58FE" w:rsidP="00E2406F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CB47E7">
              <w:rPr>
                <w:rFonts w:ascii="Sakkal Majalla" w:hAnsi="Sakkal Majalla" w:cs="Sakkal Majalla"/>
                <w:sz w:val="28"/>
                <w:szCs w:val="28"/>
                <w:rtl/>
              </w:rPr>
              <w:t>3</w:t>
            </w:r>
          </w:p>
        </w:tc>
        <w:tc>
          <w:tcPr>
            <w:tcW w:w="2502" w:type="dxa"/>
            <w:tcBorders>
              <w:bottom w:val="single" w:sz="12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D030EE" w14:textId="61B04F70" w:rsidR="005F58FE" w:rsidRPr="00CB47E7" w:rsidRDefault="005F58FE" w:rsidP="00E2406F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CB47E7">
              <w:rPr>
                <w:rFonts w:ascii="Sakkal Majalla" w:hAnsi="Sakkal Majalla" w:cs="Sakkal Majalla"/>
                <w:sz w:val="28"/>
                <w:szCs w:val="28"/>
                <w:rtl/>
              </w:rPr>
              <w:t>اختبار عملي (</w:t>
            </w:r>
            <w:r w:rsidRPr="00CB47E7">
              <w:rPr>
                <w:rFonts w:ascii="Sakkal Majalla" w:hAnsi="Sakkal Majalla" w:cs="Sakkal Majalla" w:hint="cs"/>
                <w:sz w:val="28"/>
                <w:szCs w:val="28"/>
                <w:rtl/>
              </w:rPr>
              <w:t>اسبوعان</w:t>
            </w:r>
            <w:r w:rsidRPr="00CB47E7">
              <w:rPr>
                <w:rFonts w:ascii="Sakkal Majalla" w:hAnsi="Sakkal Majalla" w:cs="Sakkal Majalla"/>
                <w:sz w:val="28"/>
                <w:szCs w:val="28"/>
                <w:rtl/>
              </w:rPr>
              <w:t>)</w:t>
            </w:r>
          </w:p>
        </w:tc>
        <w:tc>
          <w:tcPr>
            <w:tcW w:w="161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74F1FD37" w14:textId="2BABD6F4" w:rsidR="005F58FE" w:rsidRPr="00CB47E7" w:rsidRDefault="005F58FE" w:rsidP="00E2406F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CB47E7">
              <w:rPr>
                <w:rFonts w:ascii="Sakkal Majalla" w:hAnsi="Sakkal Majalla" w:cs="Sakkal Majalla"/>
                <w:sz w:val="28"/>
                <w:szCs w:val="28"/>
                <w:rtl/>
              </w:rPr>
              <w:t>4</w:t>
            </w:r>
          </w:p>
        </w:tc>
        <w:tc>
          <w:tcPr>
            <w:tcW w:w="3020" w:type="dxa"/>
            <w:tcBorders>
              <w:bottom w:val="single" w:sz="12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8C1042" w14:textId="233082ED" w:rsidR="005F58FE" w:rsidRPr="00CB47E7" w:rsidRDefault="005F58FE" w:rsidP="00E2406F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CB47E7">
              <w:rPr>
                <w:rFonts w:ascii="Sakkal Majalla" w:hAnsi="Sakkal Majalla" w:cs="Sakkal Majalla"/>
                <w:sz w:val="28"/>
                <w:szCs w:val="28"/>
                <w:rtl/>
              </w:rPr>
              <w:t>اختبار عملي (</w:t>
            </w:r>
            <w:r w:rsidRPr="00CB47E7">
              <w:rPr>
                <w:rFonts w:ascii="Sakkal Majalla" w:hAnsi="Sakkal Majalla" w:cs="Sakkal Majalla" w:hint="cs"/>
                <w:sz w:val="28"/>
                <w:szCs w:val="28"/>
                <w:rtl/>
              </w:rPr>
              <w:t>اسبوعان</w:t>
            </w:r>
            <w:r w:rsidRPr="00CB47E7">
              <w:rPr>
                <w:rFonts w:ascii="Sakkal Majalla" w:hAnsi="Sakkal Majalla" w:cs="Sakkal Majalla"/>
                <w:sz w:val="28"/>
                <w:szCs w:val="28"/>
                <w:rtl/>
              </w:rPr>
              <w:t>)</w:t>
            </w:r>
          </w:p>
        </w:tc>
        <w:tc>
          <w:tcPr>
            <w:tcW w:w="1322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52586F65" w14:textId="159E4686" w:rsidR="005F58FE" w:rsidRPr="00CB47E7" w:rsidRDefault="005F58FE" w:rsidP="00E2406F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CB47E7">
              <w:rPr>
                <w:rFonts w:ascii="Sakkal Majalla" w:hAnsi="Sakkal Majalla" w:cs="Sakkal Majalla"/>
                <w:sz w:val="28"/>
                <w:szCs w:val="28"/>
                <w:rtl/>
              </w:rPr>
              <w:t>4</w:t>
            </w:r>
          </w:p>
        </w:tc>
        <w:tc>
          <w:tcPr>
            <w:tcW w:w="3248" w:type="dxa"/>
            <w:tcBorders>
              <w:bottom w:val="single" w:sz="12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5B6511C" w14:textId="5F56BCF2" w:rsidR="005F58FE" w:rsidRPr="00CB47E7" w:rsidRDefault="005F58FE" w:rsidP="00E2406F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CB47E7">
              <w:rPr>
                <w:rFonts w:ascii="Sakkal Majalla" w:hAnsi="Sakkal Majalla" w:cs="Sakkal Majalla"/>
                <w:sz w:val="28"/>
                <w:szCs w:val="28"/>
                <w:rtl/>
              </w:rPr>
              <w:t>اختبار عملي (</w:t>
            </w:r>
            <w:r w:rsidRPr="00CB47E7">
              <w:rPr>
                <w:rFonts w:ascii="Sakkal Majalla" w:hAnsi="Sakkal Majalla" w:cs="Sakkal Majalla" w:hint="cs"/>
                <w:sz w:val="28"/>
                <w:szCs w:val="28"/>
                <w:rtl/>
              </w:rPr>
              <w:t>اسبوعان</w:t>
            </w:r>
            <w:r w:rsidRPr="00CB47E7">
              <w:rPr>
                <w:rFonts w:ascii="Sakkal Majalla" w:hAnsi="Sakkal Majalla" w:cs="Sakkal Majalla"/>
                <w:sz w:val="28"/>
                <w:szCs w:val="28"/>
                <w:rtl/>
              </w:rPr>
              <w:t>)</w:t>
            </w:r>
          </w:p>
        </w:tc>
        <w:tc>
          <w:tcPr>
            <w:tcW w:w="1602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5E525A5D" w14:textId="6F8DD343" w:rsidR="005F58FE" w:rsidRPr="00CB47E7" w:rsidRDefault="005F58FE" w:rsidP="00E2406F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CB47E7">
              <w:rPr>
                <w:rFonts w:ascii="Sakkal Majalla" w:hAnsi="Sakkal Majalla" w:cs="Sakkal Majalla"/>
                <w:sz w:val="28"/>
                <w:szCs w:val="28"/>
                <w:rtl/>
              </w:rPr>
              <w:t>4</w:t>
            </w:r>
          </w:p>
        </w:tc>
      </w:tr>
      <w:tr w:rsidR="007C6AF0" w:rsidRPr="00CB47E7" w14:paraId="52DAC79A" w14:textId="77777777" w:rsidTr="00E2406F">
        <w:tc>
          <w:tcPr>
            <w:tcW w:w="3543" w:type="dxa"/>
            <w:gridSpan w:val="2"/>
            <w:tcBorders>
              <w:bottom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E0CDBA" w14:textId="4A4C1C51" w:rsidR="007C6AF0" w:rsidRPr="00CB47E7" w:rsidRDefault="007C6AF0" w:rsidP="00E2406F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CB47E7">
              <w:rPr>
                <w:rFonts w:ascii="Sakkal Majalla" w:hAnsi="Sakkal Majalla" w:cs="Sakkal Majalla"/>
                <w:sz w:val="28"/>
                <w:szCs w:val="28"/>
                <w:rtl/>
              </w:rPr>
              <w:t>الإجمالي</w:t>
            </w:r>
          </w:p>
        </w:tc>
        <w:tc>
          <w:tcPr>
            <w:tcW w:w="161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2341394E" w14:textId="77777777" w:rsidR="007C6AF0" w:rsidRPr="00CB47E7" w:rsidRDefault="007C6AF0" w:rsidP="00E2406F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CB47E7">
              <w:rPr>
                <w:rFonts w:ascii="Sakkal Majalla" w:hAnsi="Sakkal Majalla" w:cs="Sakkal Majalla"/>
                <w:sz w:val="28"/>
                <w:szCs w:val="28"/>
                <w:rtl/>
              </w:rPr>
              <w:t>22</w:t>
            </w:r>
          </w:p>
        </w:tc>
        <w:tc>
          <w:tcPr>
            <w:tcW w:w="3020" w:type="dxa"/>
            <w:tcBorders>
              <w:bottom w:val="single" w:sz="12" w:space="0" w:color="auto"/>
            </w:tcBorders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402BEC" w14:textId="77777777" w:rsidR="007C6AF0" w:rsidRPr="00CB47E7" w:rsidRDefault="007C6AF0" w:rsidP="00E2406F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1322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70E1B441" w14:textId="77777777" w:rsidR="007C6AF0" w:rsidRPr="00CB47E7" w:rsidRDefault="007C6AF0" w:rsidP="00E2406F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CB47E7">
              <w:rPr>
                <w:rFonts w:ascii="Sakkal Majalla" w:hAnsi="Sakkal Majalla" w:cs="Sakkal Majalla"/>
                <w:sz w:val="28"/>
                <w:szCs w:val="28"/>
                <w:rtl/>
              </w:rPr>
              <w:t>22</w:t>
            </w:r>
          </w:p>
        </w:tc>
        <w:tc>
          <w:tcPr>
            <w:tcW w:w="3248" w:type="dxa"/>
            <w:tcBorders>
              <w:bottom w:val="single" w:sz="12" w:space="0" w:color="auto"/>
            </w:tcBorders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CD124F" w14:textId="77777777" w:rsidR="007C6AF0" w:rsidRPr="00CB47E7" w:rsidRDefault="007C6AF0" w:rsidP="00E2406F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1602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5F441B5E" w14:textId="77777777" w:rsidR="007C6AF0" w:rsidRPr="00CB47E7" w:rsidRDefault="007C6AF0" w:rsidP="00E2406F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CB47E7">
              <w:rPr>
                <w:rFonts w:ascii="Sakkal Majalla" w:hAnsi="Sakkal Majalla" w:cs="Sakkal Majalla"/>
                <w:sz w:val="28"/>
                <w:szCs w:val="28"/>
                <w:rtl/>
              </w:rPr>
              <w:t>22</w:t>
            </w:r>
          </w:p>
        </w:tc>
      </w:tr>
      <w:tr w:rsidR="002E5BE3" w:rsidRPr="00CB47E7" w14:paraId="49069F78" w14:textId="77777777" w:rsidTr="00E2406F">
        <w:tc>
          <w:tcPr>
            <w:tcW w:w="104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2852B6" w14:textId="77777777" w:rsidR="002E5BE3" w:rsidRPr="00CB47E7" w:rsidRDefault="002E5BE3" w:rsidP="00E2406F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412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F9DBF1" w14:textId="7C3FD318" w:rsidR="002E5BE3" w:rsidRPr="00CB47E7" w:rsidRDefault="002E5BE3" w:rsidP="00E2406F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CB47E7">
              <w:rPr>
                <w:rFonts w:ascii="Sakkal Majalla" w:hAnsi="Sakkal Majalla" w:cs="Sakkal Majalla"/>
                <w:sz w:val="28"/>
                <w:szCs w:val="28"/>
                <w:rtl/>
              </w:rPr>
              <w:t>*</w:t>
            </w:r>
            <w:r w:rsidR="005F58FE" w:rsidRPr="00CB47E7">
              <w:rPr>
                <w:rFonts w:ascii="Sakkal Majalla" w:hAnsi="Sakkal Majalla" w:cs="Sakkal Majalla" w:hint="cs"/>
                <w:sz w:val="28"/>
                <w:szCs w:val="28"/>
                <w:rtl/>
              </w:rPr>
              <w:t>حصتان</w:t>
            </w:r>
            <w:r w:rsidRPr="00CB47E7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لكل تدريب</w:t>
            </w:r>
          </w:p>
        </w:tc>
        <w:tc>
          <w:tcPr>
            <w:tcW w:w="434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77A5DD" w14:textId="77777777" w:rsidR="002E5BE3" w:rsidRPr="00CB47E7" w:rsidRDefault="002E5BE3" w:rsidP="00E2406F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485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22C5AF" w14:textId="03EBB98E" w:rsidR="00CB47E7" w:rsidRPr="00CB47E7" w:rsidRDefault="002E5BE3" w:rsidP="00E2406F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CB47E7">
              <w:rPr>
                <w:rFonts w:ascii="Sakkal Majalla" w:hAnsi="Sakkal Majalla" w:cs="Sakkal Majalla"/>
                <w:sz w:val="28"/>
                <w:szCs w:val="28"/>
                <w:rtl/>
              </w:rPr>
              <w:t>**</w:t>
            </w:r>
            <w:r w:rsidR="005F58FE" w:rsidRPr="00CB47E7">
              <w:rPr>
                <w:rFonts w:ascii="Sakkal Majalla" w:hAnsi="Sakkal Majalla" w:cs="Sakkal Majalla" w:hint="cs"/>
                <w:sz w:val="28"/>
                <w:szCs w:val="28"/>
                <w:rtl/>
              </w:rPr>
              <w:t>حصتان</w:t>
            </w:r>
            <w:r w:rsidRPr="00CB47E7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لكل تدريب</w:t>
            </w:r>
          </w:p>
        </w:tc>
      </w:tr>
    </w:tbl>
    <w:p w14:paraId="7344FD73" w14:textId="7922A747" w:rsidR="009468D3" w:rsidRDefault="00CB47E7" w:rsidP="00A55C4F">
      <w:pPr>
        <w:bidi/>
        <w:ind w:hanging="620"/>
        <w:rPr>
          <w:rFonts w:ascii="Sakkal Majalla" w:hAnsi="Sakkal Majalla" w:cs="Sakkal Majalla"/>
          <w:sz w:val="24"/>
          <w:szCs w:val="24"/>
          <w:rtl/>
        </w:rPr>
      </w:pPr>
      <w:r>
        <w:rPr>
          <w:rFonts w:ascii="Sakkal Majalla" w:hAnsi="Sakkal Majalla" w:cs="Sakkal Majalla" w:hint="cs"/>
          <w:sz w:val="24"/>
          <w:szCs w:val="24"/>
          <w:rtl/>
        </w:rPr>
        <w:t>ملاحظة: تم تخصيص حصتين لكل وحدة</w:t>
      </w:r>
      <w:r w:rsidRPr="00886044">
        <w:rPr>
          <w:rFonts w:ascii="Sakkal Majalla" w:hAnsi="Sakkal Majalla" w:cs="Sakkal Majalla" w:hint="cs"/>
          <w:sz w:val="24"/>
          <w:szCs w:val="24"/>
          <w:rtl/>
        </w:rPr>
        <w:t xml:space="preserve"> لتنفيذ وعرض المشروعات</w:t>
      </w:r>
      <w:r>
        <w:rPr>
          <w:rFonts w:ascii="Sakkal Majalla" w:hAnsi="Sakkal Majalla" w:cs="Sakkal Majalla" w:hint="cs"/>
          <w:sz w:val="24"/>
          <w:szCs w:val="24"/>
          <w:rtl/>
        </w:rPr>
        <w:t xml:space="preserve"> الخاصة بها.</w:t>
      </w:r>
    </w:p>
    <w:p w14:paraId="044F36E3" w14:textId="6DF94ED2" w:rsidR="00A55C4F" w:rsidRDefault="00A55C4F" w:rsidP="00A55C4F">
      <w:pPr>
        <w:bidi/>
        <w:ind w:hanging="620"/>
        <w:rPr>
          <w:rFonts w:ascii="Sakkal Majalla" w:hAnsi="Sakkal Majalla" w:cs="Sakkal Majalla"/>
          <w:sz w:val="24"/>
          <w:szCs w:val="24"/>
          <w:rtl/>
        </w:rPr>
      </w:pPr>
    </w:p>
    <w:p w14:paraId="3BFE489A" w14:textId="77777777" w:rsidR="00A55C4F" w:rsidRPr="00CB47E7" w:rsidRDefault="00A55C4F" w:rsidP="007C6AF0">
      <w:pPr>
        <w:bidi/>
        <w:rPr>
          <w:rFonts w:ascii="Sakkal Majalla" w:hAnsi="Sakkal Majalla" w:cs="Sakkal Majalla"/>
          <w:sz w:val="24"/>
          <w:szCs w:val="24"/>
          <w:rtl/>
        </w:rPr>
      </w:pPr>
    </w:p>
    <w:sectPr w:rsidR="00A55C4F" w:rsidRPr="00CB47E7" w:rsidSect="00E511E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 w:code="9"/>
      <w:pgMar w:top="1440" w:right="2325" w:bottom="1440" w:left="2517" w:header="720" w:footer="8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4DB32" w14:textId="77777777" w:rsidR="005D5547" w:rsidRDefault="005D5547">
      <w:pPr>
        <w:spacing w:after="0" w:line="240" w:lineRule="auto"/>
      </w:pPr>
      <w:r>
        <w:separator/>
      </w:r>
    </w:p>
    <w:p w14:paraId="1B5A0294" w14:textId="77777777" w:rsidR="005D5547" w:rsidRDefault="005D5547"/>
  </w:endnote>
  <w:endnote w:type="continuationSeparator" w:id="0">
    <w:p w14:paraId="12F0C14C" w14:textId="77777777" w:rsidR="005D5547" w:rsidRDefault="005D5547">
      <w:pPr>
        <w:spacing w:after="0" w:line="240" w:lineRule="auto"/>
      </w:pPr>
      <w:r>
        <w:continuationSeparator/>
      </w:r>
    </w:p>
    <w:p w14:paraId="39343B21" w14:textId="77777777" w:rsidR="005D5547" w:rsidRDefault="005D55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77D4F" w14:textId="77777777" w:rsidR="00D13306" w:rsidRDefault="00D13306">
    <w:pPr>
      <w:pStyle w:val="a6"/>
      <w:bidi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2CBCE" w14:textId="216B162E" w:rsidR="00D13306" w:rsidRDefault="00E2406F">
    <w:pPr>
      <w:pStyle w:val="a6"/>
      <w:bidi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243EB6A2" wp14:editId="08722E43">
              <wp:simplePos x="0" y="0"/>
              <wp:positionH relativeFrom="column">
                <wp:posOffset>1266825</wp:posOffset>
              </wp:positionH>
              <wp:positionV relativeFrom="paragraph">
                <wp:posOffset>1415550</wp:posOffset>
              </wp:positionV>
              <wp:extent cx="7603924" cy="2386197"/>
              <wp:effectExtent l="0" t="0" r="0" b="0"/>
              <wp:wrapNone/>
              <wp:docPr id="11" name="شكل حر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flipV="1">
                        <a:off x="0" y="0"/>
                        <a:ext cx="7603924" cy="2386197"/>
                      </a:xfrm>
                      <a:custGeom>
                        <a:avLst/>
                        <a:gdLst>
                          <a:gd name="T0" fmla="*/ 0 w 872"/>
                          <a:gd name="T1" fmla="*/ 0 h 453"/>
                          <a:gd name="T2" fmla="*/ 0 w 872"/>
                          <a:gd name="T3" fmla="*/ 453 h 453"/>
                          <a:gd name="T4" fmla="*/ 87 w 872"/>
                          <a:gd name="T5" fmla="*/ 310 h 453"/>
                          <a:gd name="T6" fmla="*/ 108 w 872"/>
                          <a:gd name="T7" fmla="*/ 284 h 453"/>
                          <a:gd name="T8" fmla="*/ 133 w 872"/>
                          <a:gd name="T9" fmla="*/ 258 h 453"/>
                          <a:gd name="T10" fmla="*/ 581 w 872"/>
                          <a:gd name="T11" fmla="*/ 72 h 453"/>
                          <a:gd name="T12" fmla="*/ 872 w 872"/>
                          <a:gd name="T13" fmla="*/ 72 h 453"/>
                          <a:gd name="T14" fmla="*/ 872 w 872"/>
                          <a:gd name="T15" fmla="*/ 0 h 453"/>
                          <a:gd name="T16" fmla="*/ 0 w 872"/>
                          <a:gd name="T17" fmla="*/ 0 h 4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</a:cxnLst>
                        <a:rect l="0" t="0" r="r" b="b"/>
                        <a:pathLst>
                          <a:path w="872" h="453">
                            <a:moveTo>
                              <a:pt x="0" y="0"/>
                            </a:moveTo>
                            <a:cubicBezTo>
                              <a:pt x="0" y="453"/>
                              <a:pt x="0" y="453"/>
                              <a:pt x="0" y="453"/>
                            </a:cubicBezTo>
                            <a:cubicBezTo>
                              <a:pt x="23" y="401"/>
                              <a:pt x="52" y="353"/>
                              <a:pt x="87" y="310"/>
                            </a:cubicBezTo>
                            <a:cubicBezTo>
                              <a:pt x="94" y="301"/>
                              <a:pt x="101" y="293"/>
                              <a:pt x="108" y="284"/>
                            </a:cubicBezTo>
                            <a:cubicBezTo>
                              <a:pt x="116" y="275"/>
                              <a:pt x="125" y="266"/>
                              <a:pt x="133" y="258"/>
                            </a:cubicBezTo>
                            <a:cubicBezTo>
                              <a:pt x="248" y="143"/>
                              <a:pt x="406" y="72"/>
                              <a:pt x="581" y="72"/>
                            </a:cubicBezTo>
                            <a:cubicBezTo>
                              <a:pt x="872" y="72"/>
                              <a:pt x="872" y="72"/>
                              <a:pt x="872" y="72"/>
                            </a:cubicBezTo>
                            <a:cubicBezTo>
                              <a:pt x="872" y="0"/>
                              <a:pt x="872" y="0"/>
                              <a:pt x="872" y="0"/>
                            </a:cubicBez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pattFill prst="ltHorz">
                        <a:fgClr>
                          <a:srgbClr val="B3E5A5"/>
                        </a:fgClr>
                        <a:bgClr>
                          <a:schemeClr val="bg1"/>
                        </a:bgClr>
                      </a:patt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vert="horz" wrap="square" lIns="91440" tIns="45720" rIns="91440" bIns="45720" numCol="1" anchor="t" anchorCtr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 w14:anchorId="307F7368" id="شكل حر 6" o:spid="_x0000_s1026" style="position:absolute;left:0;text-align:left;margin-left:99.75pt;margin-top:111.45pt;width:598.75pt;height:187.9pt;flip:y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72,4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" path="m,c,453,,453,,453,23,401,52,353,87,310v7,-9,14,-17,21,-26c116,275,125,266,133,258,248,143,406,72,581,72v291,,291,,291,c872,,872,,872,l,xe" fillcolor="#b3e5a5" stroked="f">
              <v:fill r:id="rId1" o:title="" color2="white [3212]" type="pattern"/>
              <v:path arrowok="t" o:connecttype="custom" o:connectlocs="0,0;0,2386197;758648,1632938;941770,1495982;1159773,1359026;5066376,379263;7603924,379263;7603924,0;0,0" o:connectangles="0,0,0,0,0,0,0,0,0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19EE2" w14:textId="77777777" w:rsidR="00752FC4" w:rsidRDefault="00752FC4" w:rsidP="00752FC4">
    <w:pPr>
      <w:pStyle w:val="a6"/>
      <w:bidi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E6318" w14:textId="77777777" w:rsidR="005D5547" w:rsidRDefault="005D5547">
      <w:pPr>
        <w:spacing w:after="0" w:line="240" w:lineRule="auto"/>
      </w:pPr>
      <w:r>
        <w:separator/>
      </w:r>
    </w:p>
    <w:p w14:paraId="3D3C674F" w14:textId="77777777" w:rsidR="005D5547" w:rsidRDefault="005D5547"/>
  </w:footnote>
  <w:footnote w:type="continuationSeparator" w:id="0">
    <w:p w14:paraId="24A2986F" w14:textId="77777777" w:rsidR="005D5547" w:rsidRDefault="005D5547">
      <w:pPr>
        <w:spacing w:after="0" w:line="240" w:lineRule="auto"/>
      </w:pPr>
      <w:r>
        <w:continuationSeparator/>
      </w:r>
    </w:p>
    <w:p w14:paraId="0CBE9D50" w14:textId="77777777" w:rsidR="005D5547" w:rsidRDefault="005D55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AD8BD" w14:textId="77777777" w:rsidR="00D13306" w:rsidRDefault="00D13306">
    <w:pPr>
      <w:pStyle w:val="a5"/>
      <w:bidi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A3909" w14:textId="4EA81644" w:rsidR="00276ECA" w:rsidRPr="00314094" w:rsidRDefault="00276ECA" w:rsidP="00276ECA">
    <w:pPr>
      <w:bidi/>
      <w:spacing w:after="0" w:line="144" w:lineRule="auto"/>
      <w:ind w:hanging="217"/>
      <w:rPr>
        <w:rFonts w:ascii="Sakkal Majalla" w:eastAsia="Times New Roman" w:hAnsi="Sakkal Majalla" w:cs="Sakkal Majalla"/>
        <w:sz w:val="24"/>
        <w:szCs w:val="24"/>
        <w:rtl/>
      </w:rPr>
    </w:pPr>
    <w:r w:rsidRPr="00314094">
      <w:rPr>
        <w:rFonts w:cs="Arial"/>
        <w:noProof/>
        <w:sz w:val="24"/>
        <w:szCs w:val="24"/>
        <w:rtl/>
      </w:rPr>
      <w:drawing>
        <wp:anchor distT="0" distB="0" distL="114300" distR="114300" simplePos="0" relativeHeight="251670528" behindDoc="0" locked="0" layoutInCell="1" allowOverlap="1" wp14:anchorId="7591A578" wp14:editId="79E682A9">
          <wp:simplePos x="0" y="0"/>
          <wp:positionH relativeFrom="margin">
            <wp:align>left</wp:align>
          </wp:positionH>
          <wp:positionV relativeFrom="paragraph">
            <wp:posOffset>-747</wp:posOffset>
          </wp:positionV>
          <wp:extent cx="924910" cy="609510"/>
          <wp:effectExtent l="0" t="0" r="8890" b="635"/>
          <wp:wrapNone/>
          <wp:docPr id="1" name="صورة 1" descr="C:\Users\nhagbany\Google Drive\مركز تطوير المناهج\خطابات\شعار وزارة التعليم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hagbany\Google Drive\مركز تطوير المناهج\خطابات\شعار وزارة التعليم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4910" cy="609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14094">
      <w:rPr>
        <w:rFonts w:ascii="Sakkal Majalla" w:eastAsia="Times New Roman" w:hAnsi="Sakkal Majalla" w:cs="Sakkal Majalla" w:hint="cs"/>
        <w:sz w:val="24"/>
        <w:szCs w:val="24"/>
        <w:rtl/>
      </w:rPr>
      <w:t xml:space="preserve">المملكة العربية السعودية  </w:t>
    </w:r>
  </w:p>
  <w:p w14:paraId="367AD321" w14:textId="77777777" w:rsidR="00276ECA" w:rsidRPr="00314094" w:rsidRDefault="00276ECA" w:rsidP="00276ECA">
    <w:pPr>
      <w:bidi/>
      <w:spacing w:after="0" w:line="144" w:lineRule="auto"/>
      <w:ind w:firstLine="208"/>
      <w:rPr>
        <w:rFonts w:ascii="Sakkal Majalla" w:eastAsia="Times New Roman" w:hAnsi="Sakkal Majalla" w:cs="Sakkal Majalla"/>
        <w:sz w:val="24"/>
        <w:szCs w:val="24"/>
        <w:rtl/>
      </w:rPr>
    </w:pPr>
    <w:r w:rsidRPr="00314094">
      <w:rPr>
        <w:rFonts w:ascii="Sakkal Majalla" w:eastAsia="Times New Roman" w:hAnsi="Sakkal Majalla" w:cs="Sakkal Majalla" w:hint="cs"/>
        <w:sz w:val="24"/>
        <w:szCs w:val="24"/>
        <w:rtl/>
      </w:rPr>
      <w:t xml:space="preserve">وزارة التعليم </w:t>
    </w:r>
  </w:p>
  <w:p w14:paraId="2102700F" w14:textId="77777777" w:rsidR="00276ECA" w:rsidRPr="00314094" w:rsidRDefault="00276ECA" w:rsidP="00276ECA">
    <w:pPr>
      <w:spacing w:after="0" w:line="144" w:lineRule="auto"/>
      <w:jc w:val="right"/>
      <w:rPr>
        <w:rFonts w:ascii="Sakkal Majalla" w:eastAsia="Times New Roman" w:hAnsi="Sakkal Majalla" w:cs="Sakkal Majalla"/>
        <w:sz w:val="24"/>
        <w:szCs w:val="24"/>
        <w:rtl/>
      </w:rPr>
    </w:pPr>
    <w:r w:rsidRPr="00314094">
      <w:rPr>
        <w:rFonts w:ascii="Sakkal Majalla" w:eastAsia="Times New Roman" w:hAnsi="Sakkal Majalla" w:cs="Sakkal Majalla" w:hint="cs"/>
        <w:sz w:val="24"/>
        <w:szCs w:val="24"/>
        <w:rtl/>
      </w:rPr>
      <w:t>مركز تطوير المناهج</w:t>
    </w:r>
  </w:p>
  <w:p w14:paraId="4229108D" w14:textId="5DABCCCE" w:rsidR="001B4EEF" w:rsidRDefault="001B4EEF" w:rsidP="001B4EEF">
    <w:pPr>
      <w:pStyle w:val="a5"/>
      <w:bidi/>
    </w:pPr>
  </w:p>
  <w:p w14:paraId="3C6CCA76" w14:textId="77777777" w:rsidR="001B4EEF" w:rsidRDefault="001B4EEF">
    <w:pPr>
      <w:pStyle w:val="a5"/>
      <w:bidi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9DBB9" w14:textId="77777777" w:rsidR="00D13306" w:rsidRDefault="00D13306">
    <w:pPr>
      <w:pStyle w:val="a5"/>
      <w:bidi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FE687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5A83996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772052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25AE87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79C6B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423114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585706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3A97EA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686F4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A2A02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AEB"/>
    <w:rsid w:val="000115CE"/>
    <w:rsid w:val="00013C90"/>
    <w:rsid w:val="000325B2"/>
    <w:rsid w:val="00036B48"/>
    <w:rsid w:val="00043686"/>
    <w:rsid w:val="00052650"/>
    <w:rsid w:val="00062093"/>
    <w:rsid w:val="000828F4"/>
    <w:rsid w:val="00085201"/>
    <w:rsid w:val="00086508"/>
    <w:rsid w:val="000947D1"/>
    <w:rsid w:val="00095AEB"/>
    <w:rsid w:val="000A52D0"/>
    <w:rsid w:val="000D23BA"/>
    <w:rsid w:val="000D31F8"/>
    <w:rsid w:val="000F51EC"/>
    <w:rsid w:val="000F7122"/>
    <w:rsid w:val="00117705"/>
    <w:rsid w:val="00131DEE"/>
    <w:rsid w:val="00192E75"/>
    <w:rsid w:val="00192FE5"/>
    <w:rsid w:val="001B4EEF"/>
    <w:rsid w:val="001B689C"/>
    <w:rsid w:val="001D1AB0"/>
    <w:rsid w:val="001D765B"/>
    <w:rsid w:val="001E23B8"/>
    <w:rsid w:val="001E4A0F"/>
    <w:rsid w:val="00200635"/>
    <w:rsid w:val="002357D2"/>
    <w:rsid w:val="00254E0D"/>
    <w:rsid w:val="002629E3"/>
    <w:rsid w:val="00276ECA"/>
    <w:rsid w:val="002841C1"/>
    <w:rsid w:val="00290A01"/>
    <w:rsid w:val="002B355B"/>
    <w:rsid w:val="002E5BE3"/>
    <w:rsid w:val="002F22D1"/>
    <w:rsid w:val="002F2438"/>
    <w:rsid w:val="00320F54"/>
    <w:rsid w:val="00355471"/>
    <w:rsid w:val="00376EF5"/>
    <w:rsid w:val="0038000D"/>
    <w:rsid w:val="00382AEB"/>
    <w:rsid w:val="00385ACF"/>
    <w:rsid w:val="003F070A"/>
    <w:rsid w:val="004066DD"/>
    <w:rsid w:val="00406A33"/>
    <w:rsid w:val="00433C37"/>
    <w:rsid w:val="004342A0"/>
    <w:rsid w:val="00450DFB"/>
    <w:rsid w:val="00455EE4"/>
    <w:rsid w:val="00477474"/>
    <w:rsid w:val="00480B7F"/>
    <w:rsid w:val="004A1893"/>
    <w:rsid w:val="004C054B"/>
    <w:rsid w:val="004C2C86"/>
    <w:rsid w:val="004C4A44"/>
    <w:rsid w:val="004D0FC9"/>
    <w:rsid w:val="004D26AC"/>
    <w:rsid w:val="004F19D7"/>
    <w:rsid w:val="00504155"/>
    <w:rsid w:val="005125BB"/>
    <w:rsid w:val="005264AB"/>
    <w:rsid w:val="00537F9C"/>
    <w:rsid w:val="00545DCE"/>
    <w:rsid w:val="00572222"/>
    <w:rsid w:val="00584434"/>
    <w:rsid w:val="00595729"/>
    <w:rsid w:val="005B5FE4"/>
    <w:rsid w:val="005D3DA6"/>
    <w:rsid w:val="005D5547"/>
    <w:rsid w:val="005F58FE"/>
    <w:rsid w:val="006247A2"/>
    <w:rsid w:val="00636338"/>
    <w:rsid w:val="006F0CE6"/>
    <w:rsid w:val="00731749"/>
    <w:rsid w:val="00744EA9"/>
    <w:rsid w:val="00752FC4"/>
    <w:rsid w:val="00757E9C"/>
    <w:rsid w:val="00780509"/>
    <w:rsid w:val="007958A5"/>
    <w:rsid w:val="007A25F4"/>
    <w:rsid w:val="007B0F4D"/>
    <w:rsid w:val="007B4C91"/>
    <w:rsid w:val="007C6AF0"/>
    <w:rsid w:val="007D021D"/>
    <w:rsid w:val="007D70F7"/>
    <w:rsid w:val="007E2562"/>
    <w:rsid w:val="007F3074"/>
    <w:rsid w:val="00800249"/>
    <w:rsid w:val="00830C5F"/>
    <w:rsid w:val="00834A33"/>
    <w:rsid w:val="00834FB2"/>
    <w:rsid w:val="0083647C"/>
    <w:rsid w:val="00850FE9"/>
    <w:rsid w:val="0086286D"/>
    <w:rsid w:val="008807E7"/>
    <w:rsid w:val="0088127F"/>
    <w:rsid w:val="00890302"/>
    <w:rsid w:val="00896EE1"/>
    <w:rsid w:val="008C1482"/>
    <w:rsid w:val="008D0AA7"/>
    <w:rsid w:val="00904868"/>
    <w:rsid w:val="00912A0A"/>
    <w:rsid w:val="009237ED"/>
    <w:rsid w:val="0093617E"/>
    <w:rsid w:val="009468D3"/>
    <w:rsid w:val="00955CCF"/>
    <w:rsid w:val="00997E62"/>
    <w:rsid w:val="009B4D4C"/>
    <w:rsid w:val="009B7D52"/>
    <w:rsid w:val="009D1E62"/>
    <w:rsid w:val="009D4E01"/>
    <w:rsid w:val="009E3B0A"/>
    <w:rsid w:val="00A11D9E"/>
    <w:rsid w:val="00A153D6"/>
    <w:rsid w:val="00A17117"/>
    <w:rsid w:val="00A50609"/>
    <w:rsid w:val="00A55C4F"/>
    <w:rsid w:val="00A70EAC"/>
    <w:rsid w:val="00A763AE"/>
    <w:rsid w:val="00AC16A2"/>
    <w:rsid w:val="00AD2D15"/>
    <w:rsid w:val="00AF61C3"/>
    <w:rsid w:val="00B04525"/>
    <w:rsid w:val="00B2458D"/>
    <w:rsid w:val="00B27373"/>
    <w:rsid w:val="00B63133"/>
    <w:rsid w:val="00BA3D98"/>
    <w:rsid w:val="00BC0F0A"/>
    <w:rsid w:val="00BC3A93"/>
    <w:rsid w:val="00BD00E1"/>
    <w:rsid w:val="00BD5931"/>
    <w:rsid w:val="00BF14A3"/>
    <w:rsid w:val="00BF7729"/>
    <w:rsid w:val="00C11980"/>
    <w:rsid w:val="00C32263"/>
    <w:rsid w:val="00C404F9"/>
    <w:rsid w:val="00C40B3F"/>
    <w:rsid w:val="00C44CB0"/>
    <w:rsid w:val="00CB0809"/>
    <w:rsid w:val="00CB47E7"/>
    <w:rsid w:val="00CC5073"/>
    <w:rsid w:val="00CE15E6"/>
    <w:rsid w:val="00CF4773"/>
    <w:rsid w:val="00D04123"/>
    <w:rsid w:val="00D06525"/>
    <w:rsid w:val="00D10D08"/>
    <w:rsid w:val="00D13306"/>
    <w:rsid w:val="00D149F1"/>
    <w:rsid w:val="00D351D4"/>
    <w:rsid w:val="00D36106"/>
    <w:rsid w:val="00D47863"/>
    <w:rsid w:val="00D95F59"/>
    <w:rsid w:val="00DB1271"/>
    <w:rsid w:val="00DC04C8"/>
    <w:rsid w:val="00DC7840"/>
    <w:rsid w:val="00DD3DED"/>
    <w:rsid w:val="00E00203"/>
    <w:rsid w:val="00E12AD3"/>
    <w:rsid w:val="00E2001D"/>
    <w:rsid w:val="00E2406F"/>
    <w:rsid w:val="00E37173"/>
    <w:rsid w:val="00E511EE"/>
    <w:rsid w:val="00E547AF"/>
    <w:rsid w:val="00E55670"/>
    <w:rsid w:val="00E95B05"/>
    <w:rsid w:val="00EB64EC"/>
    <w:rsid w:val="00ED2E8F"/>
    <w:rsid w:val="00EE3571"/>
    <w:rsid w:val="00EF0C76"/>
    <w:rsid w:val="00EF61E5"/>
    <w:rsid w:val="00F33215"/>
    <w:rsid w:val="00F528CB"/>
    <w:rsid w:val="00F71D73"/>
    <w:rsid w:val="00F74DD7"/>
    <w:rsid w:val="00F763B1"/>
    <w:rsid w:val="00FA402E"/>
    <w:rsid w:val="00FA4F6F"/>
    <w:rsid w:val="00FB4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1D61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212832" w:themeColor="text2" w:themeShade="BF"/>
        <w:sz w:val="22"/>
        <w:szCs w:val="22"/>
        <w:lang w:val="en-US" w:eastAsia="ar-SA" w:bidi="ar-SA"/>
      </w:rPr>
    </w:rPrDefault>
    <w:pPrDefault>
      <w:pPr>
        <w:spacing w:after="3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F22D1"/>
    <w:rPr>
      <w:rFonts w:cs="Tahoma"/>
      <w:color w:val="auto"/>
    </w:rPr>
  </w:style>
  <w:style w:type="paragraph" w:styleId="1">
    <w:name w:val="heading 1"/>
    <w:basedOn w:val="a1"/>
    <w:next w:val="a1"/>
    <w:link w:val="1Char"/>
    <w:uiPriority w:val="9"/>
    <w:semiHidden/>
    <w:rsid w:val="000F51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E6504" w:themeColor="accent2" w:themeShade="80"/>
      <w:sz w:val="28"/>
      <w:szCs w:val="28"/>
    </w:rPr>
  </w:style>
  <w:style w:type="paragraph" w:styleId="21">
    <w:name w:val="heading 2"/>
    <w:basedOn w:val="a1"/>
    <w:next w:val="a1"/>
    <w:link w:val="2Char"/>
    <w:uiPriority w:val="9"/>
    <w:semiHidden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paragraph" w:styleId="31">
    <w:name w:val="heading 3"/>
    <w:basedOn w:val="a1"/>
    <w:next w:val="a1"/>
    <w:link w:val="3Char"/>
    <w:uiPriority w:val="9"/>
    <w:semiHidden/>
    <w:unhideWhenUsed/>
    <w:qFormat/>
    <w:rsid w:val="005722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3780B" w:themeColor="accent1" w:themeShade="7F"/>
      <w:sz w:val="24"/>
      <w:szCs w:val="24"/>
    </w:rPr>
  </w:style>
  <w:style w:type="paragraph" w:styleId="41">
    <w:name w:val="heading 4"/>
    <w:basedOn w:val="a1"/>
    <w:next w:val="a1"/>
    <w:link w:val="4Char"/>
    <w:uiPriority w:val="9"/>
    <w:semiHidden/>
    <w:unhideWhenUsed/>
    <w:qFormat/>
    <w:rsid w:val="0057222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95B511" w:themeColor="accent1" w:themeShade="BF"/>
    </w:rPr>
  </w:style>
  <w:style w:type="paragraph" w:styleId="51">
    <w:name w:val="heading 5"/>
    <w:basedOn w:val="a1"/>
    <w:next w:val="a1"/>
    <w:link w:val="5Char"/>
    <w:uiPriority w:val="9"/>
    <w:semiHidden/>
    <w:unhideWhenUsed/>
    <w:qFormat/>
    <w:rsid w:val="005722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95B511" w:themeColor="accent1" w:themeShade="BF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57222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63780B" w:themeColor="accent1" w:themeShade="7F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57222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63780B" w:themeColor="accent1" w:themeShade="7F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57222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57222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semiHidden/>
    <w:rsid w:val="00B63133"/>
    <w:pPr>
      <w:spacing w:after="0" w:line="240" w:lineRule="auto"/>
    </w:pPr>
  </w:style>
  <w:style w:type="character" w:customStyle="1" w:styleId="Char">
    <w:name w:val="رأس الصفحة Char"/>
    <w:basedOn w:val="a2"/>
    <w:link w:val="a5"/>
    <w:uiPriority w:val="99"/>
    <w:semiHidden/>
    <w:rsid w:val="00254E0D"/>
    <w:rPr>
      <w:color w:val="auto"/>
    </w:rPr>
  </w:style>
  <w:style w:type="paragraph" w:styleId="a6">
    <w:name w:val="footer"/>
    <w:basedOn w:val="a1"/>
    <w:link w:val="Char0"/>
    <w:uiPriority w:val="99"/>
    <w:semiHidden/>
    <w:rsid w:val="00BC0F0A"/>
    <w:pPr>
      <w:spacing w:after="0" w:line="240" w:lineRule="auto"/>
      <w:ind w:left="-720" w:right="-720"/>
      <w:jc w:val="center"/>
    </w:pPr>
    <w:rPr>
      <w:rFonts w:asciiTheme="majorHAnsi" w:hAnsiTheme="majorHAnsi"/>
      <w:color w:val="4E6504" w:themeColor="accent2" w:themeShade="80"/>
    </w:rPr>
  </w:style>
  <w:style w:type="character" w:customStyle="1" w:styleId="Char0">
    <w:name w:val="تذييل الصفحة Char"/>
    <w:basedOn w:val="a2"/>
    <w:link w:val="a6"/>
    <w:uiPriority w:val="99"/>
    <w:semiHidden/>
    <w:rsid w:val="00254E0D"/>
    <w:rPr>
      <w:rFonts w:asciiTheme="majorHAnsi" w:hAnsiTheme="majorHAnsi"/>
      <w:color w:val="4E6504" w:themeColor="accent2" w:themeShade="80"/>
    </w:rPr>
  </w:style>
  <w:style w:type="character" w:styleId="a7">
    <w:name w:val="Placeholder Text"/>
    <w:basedOn w:val="a2"/>
    <w:uiPriority w:val="99"/>
    <w:semiHidden/>
    <w:rsid w:val="00912A0A"/>
    <w:rPr>
      <w:color w:val="033B32" w:themeColor="accent5" w:themeShade="BF"/>
      <w:sz w:val="22"/>
    </w:rPr>
  </w:style>
  <w:style w:type="paragraph" w:customStyle="1" w:styleId="a8">
    <w:name w:val="معلومات جهة الاتصال"/>
    <w:basedOn w:val="a1"/>
    <w:uiPriority w:val="3"/>
    <w:qFormat/>
    <w:rsid w:val="002F22D1"/>
    <w:pPr>
      <w:spacing w:after="0"/>
      <w:jc w:val="right"/>
    </w:pPr>
    <w:rPr>
      <w:szCs w:val="18"/>
    </w:rPr>
  </w:style>
  <w:style w:type="paragraph" w:styleId="a9">
    <w:name w:val="Date"/>
    <w:basedOn w:val="a1"/>
    <w:next w:val="aa"/>
    <w:link w:val="Char1"/>
    <w:uiPriority w:val="4"/>
    <w:unhideWhenUsed/>
    <w:qFormat/>
    <w:rsid w:val="002F22D1"/>
    <w:pPr>
      <w:spacing w:before="720" w:after="960"/>
    </w:pPr>
  </w:style>
  <w:style w:type="character" w:customStyle="1" w:styleId="Char1">
    <w:name w:val="تاريخ Char"/>
    <w:basedOn w:val="a2"/>
    <w:link w:val="a9"/>
    <w:uiPriority w:val="4"/>
    <w:rsid w:val="002F22D1"/>
    <w:rPr>
      <w:rFonts w:cs="Tahoma"/>
      <w:color w:val="auto"/>
    </w:rPr>
  </w:style>
  <w:style w:type="paragraph" w:styleId="ab">
    <w:name w:val="Closing"/>
    <w:basedOn w:val="a1"/>
    <w:next w:val="ac"/>
    <w:link w:val="Char2"/>
    <w:uiPriority w:val="6"/>
    <w:unhideWhenUsed/>
    <w:qFormat/>
    <w:rsid w:val="002F22D1"/>
    <w:pPr>
      <w:spacing w:after="960" w:line="240" w:lineRule="auto"/>
    </w:pPr>
  </w:style>
  <w:style w:type="character" w:customStyle="1" w:styleId="Char2">
    <w:name w:val="خاتمة Char"/>
    <w:basedOn w:val="a2"/>
    <w:link w:val="ab"/>
    <w:uiPriority w:val="6"/>
    <w:rsid w:val="002F22D1"/>
    <w:rPr>
      <w:rFonts w:cs="Tahoma"/>
      <w:color w:val="auto"/>
    </w:rPr>
  </w:style>
  <w:style w:type="character" w:customStyle="1" w:styleId="1Char">
    <w:name w:val="العنوان 1 Char"/>
    <w:basedOn w:val="a2"/>
    <w:link w:val="1"/>
    <w:uiPriority w:val="9"/>
    <w:semiHidden/>
    <w:rsid w:val="00254E0D"/>
    <w:rPr>
      <w:rFonts w:asciiTheme="majorHAnsi" w:eastAsiaTheme="majorEastAsia" w:hAnsiTheme="majorHAnsi" w:cstheme="majorBidi"/>
      <w:b/>
      <w:bCs/>
      <w:color w:val="4E6504" w:themeColor="accent2" w:themeShade="80"/>
      <w:sz w:val="28"/>
      <w:szCs w:val="28"/>
    </w:rPr>
  </w:style>
  <w:style w:type="character" w:customStyle="1" w:styleId="2Char">
    <w:name w:val="عنوان 2 Char"/>
    <w:basedOn w:val="a2"/>
    <w:link w:val="21"/>
    <w:uiPriority w:val="9"/>
    <w:semiHidden/>
    <w:rsid w:val="00254E0D"/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table" w:styleId="ad">
    <w:name w:val="Table Grid"/>
    <w:basedOn w:val="a3"/>
    <w:uiPriority w:val="59"/>
    <w:rsid w:val="00512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1"/>
    <w:link w:val="Char3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Char3">
    <w:name w:val="نص في بالون Char"/>
    <w:basedOn w:val="a2"/>
    <w:link w:val="ae"/>
    <w:uiPriority w:val="99"/>
    <w:semiHidden/>
    <w:rsid w:val="00572222"/>
    <w:rPr>
      <w:rFonts w:ascii="Segoe UI" w:hAnsi="Segoe UI" w:cs="Segoe UI"/>
      <w:kern w:val="16"/>
      <w:sz w:val="22"/>
      <w:szCs w:val="18"/>
      <w14:ligatures w14:val="standardContextual"/>
      <w14:numForm w14:val="oldStyle"/>
      <w14:numSpacing w14:val="proportional"/>
      <w14:cntxtAlts/>
    </w:rPr>
  </w:style>
  <w:style w:type="paragraph" w:styleId="af">
    <w:name w:val="Bibliography"/>
    <w:basedOn w:val="a1"/>
    <w:next w:val="a1"/>
    <w:uiPriority w:val="37"/>
    <w:semiHidden/>
    <w:unhideWhenUsed/>
    <w:rsid w:val="00572222"/>
  </w:style>
  <w:style w:type="paragraph" w:styleId="af0">
    <w:name w:val="Block Text"/>
    <w:basedOn w:val="a1"/>
    <w:uiPriority w:val="99"/>
    <w:semiHidden/>
    <w:unhideWhenUsed/>
    <w:rsid w:val="000F51EC"/>
    <w:pPr>
      <w:pBdr>
        <w:top w:val="single" w:sz="2" w:space="10" w:color="C3EA1F" w:themeColor="accent1" w:frame="1"/>
        <w:left w:val="single" w:sz="2" w:space="10" w:color="C3EA1F" w:themeColor="accent1" w:frame="1"/>
        <w:bottom w:val="single" w:sz="2" w:space="10" w:color="C3EA1F" w:themeColor="accent1" w:frame="1"/>
        <w:right w:val="single" w:sz="2" w:space="10" w:color="C3EA1F" w:themeColor="accent1" w:frame="1"/>
      </w:pBdr>
      <w:ind w:left="1152" w:right="1152"/>
    </w:pPr>
    <w:rPr>
      <w:rFonts w:eastAsiaTheme="minorEastAsia"/>
      <w:i/>
      <w:iCs/>
      <w:color w:val="95B511" w:themeColor="accent1" w:themeShade="BF"/>
    </w:rPr>
  </w:style>
  <w:style w:type="paragraph" w:styleId="af1">
    <w:name w:val="Body Text"/>
    <w:basedOn w:val="a1"/>
    <w:link w:val="Char4"/>
    <w:uiPriority w:val="99"/>
    <w:semiHidden/>
    <w:unhideWhenUsed/>
    <w:rsid w:val="00572222"/>
    <w:pPr>
      <w:spacing w:after="120"/>
    </w:pPr>
  </w:style>
  <w:style w:type="character" w:customStyle="1" w:styleId="Char4">
    <w:name w:val="نص أساسي Char"/>
    <w:basedOn w:val="a2"/>
    <w:link w:val="af1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2">
    <w:name w:val="Body Text 2"/>
    <w:basedOn w:val="a1"/>
    <w:link w:val="2Char0"/>
    <w:uiPriority w:val="99"/>
    <w:semiHidden/>
    <w:unhideWhenUsed/>
    <w:rsid w:val="00572222"/>
    <w:pPr>
      <w:spacing w:after="120" w:line="480" w:lineRule="auto"/>
    </w:pPr>
  </w:style>
  <w:style w:type="character" w:customStyle="1" w:styleId="2Char0">
    <w:name w:val="نص أساسي 2 Char"/>
    <w:basedOn w:val="a2"/>
    <w:link w:val="2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32">
    <w:name w:val="Body Text 3"/>
    <w:basedOn w:val="a1"/>
    <w:link w:val="3Char0"/>
    <w:uiPriority w:val="99"/>
    <w:semiHidden/>
    <w:unhideWhenUsed/>
    <w:rsid w:val="00572222"/>
    <w:pPr>
      <w:spacing w:after="120"/>
    </w:pPr>
    <w:rPr>
      <w:szCs w:val="16"/>
    </w:rPr>
  </w:style>
  <w:style w:type="character" w:customStyle="1" w:styleId="3Char0">
    <w:name w:val="نص أساسي 3 Char"/>
    <w:basedOn w:val="a2"/>
    <w:link w:val="32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af2">
    <w:name w:val="Body Text First Indent"/>
    <w:basedOn w:val="af1"/>
    <w:link w:val="Char5"/>
    <w:uiPriority w:val="99"/>
    <w:semiHidden/>
    <w:unhideWhenUsed/>
    <w:rsid w:val="00572222"/>
    <w:pPr>
      <w:spacing w:after="300"/>
      <w:ind w:firstLine="360"/>
    </w:pPr>
  </w:style>
  <w:style w:type="character" w:customStyle="1" w:styleId="Char5">
    <w:name w:val="نص أساسي بمسافة بادئة للسطر الأول Char"/>
    <w:basedOn w:val="Char4"/>
    <w:link w:val="af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3">
    <w:name w:val="Body Text Indent"/>
    <w:basedOn w:val="a1"/>
    <w:link w:val="Char6"/>
    <w:uiPriority w:val="99"/>
    <w:semiHidden/>
    <w:unhideWhenUsed/>
    <w:rsid w:val="00572222"/>
    <w:pPr>
      <w:spacing w:after="120"/>
      <w:ind w:left="360"/>
    </w:pPr>
  </w:style>
  <w:style w:type="character" w:customStyle="1" w:styleId="Char6">
    <w:name w:val="نص أساسي بمسافة بادئة Char"/>
    <w:basedOn w:val="a2"/>
    <w:link w:val="af3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3">
    <w:name w:val="Body Text First Indent 2"/>
    <w:basedOn w:val="af3"/>
    <w:link w:val="2Char1"/>
    <w:uiPriority w:val="99"/>
    <w:semiHidden/>
    <w:unhideWhenUsed/>
    <w:rsid w:val="00572222"/>
    <w:pPr>
      <w:spacing w:after="300"/>
      <w:ind w:firstLine="360"/>
    </w:pPr>
  </w:style>
  <w:style w:type="character" w:customStyle="1" w:styleId="2Char1">
    <w:name w:val="نص أساسي بمسافة بادئة للسطر الأول 2 Char"/>
    <w:basedOn w:val="Char6"/>
    <w:link w:val="23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4">
    <w:name w:val="Body Text Indent 2"/>
    <w:basedOn w:val="a1"/>
    <w:link w:val="2Char2"/>
    <w:uiPriority w:val="99"/>
    <w:semiHidden/>
    <w:unhideWhenUsed/>
    <w:rsid w:val="00572222"/>
    <w:pPr>
      <w:spacing w:after="120" w:line="480" w:lineRule="auto"/>
      <w:ind w:left="360"/>
    </w:pPr>
  </w:style>
  <w:style w:type="character" w:customStyle="1" w:styleId="2Char2">
    <w:name w:val="نص أساسي بمسافة بادئة 2 Char"/>
    <w:basedOn w:val="a2"/>
    <w:link w:val="24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33">
    <w:name w:val="Body Text Indent 3"/>
    <w:basedOn w:val="a1"/>
    <w:link w:val="3Char1"/>
    <w:uiPriority w:val="99"/>
    <w:semiHidden/>
    <w:unhideWhenUsed/>
    <w:rsid w:val="00572222"/>
    <w:pPr>
      <w:spacing w:after="120"/>
      <w:ind w:left="360"/>
    </w:pPr>
    <w:rPr>
      <w:szCs w:val="16"/>
    </w:rPr>
  </w:style>
  <w:style w:type="character" w:customStyle="1" w:styleId="3Char1">
    <w:name w:val="نص أساسي بمسافة بادئة 3 Char"/>
    <w:basedOn w:val="a2"/>
    <w:link w:val="33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character" w:styleId="af4">
    <w:name w:val="Book Title"/>
    <w:basedOn w:val="a2"/>
    <w:uiPriority w:val="33"/>
    <w:semiHidden/>
    <w:qFormat/>
    <w:rsid w:val="00572222"/>
    <w:rPr>
      <w:b/>
      <w:bCs/>
      <w:i/>
      <w:iCs/>
      <w:spacing w:val="5"/>
      <w:sz w:val="22"/>
    </w:rPr>
  </w:style>
  <w:style w:type="paragraph" w:styleId="af5">
    <w:name w:val="caption"/>
    <w:basedOn w:val="a1"/>
    <w:next w:val="a1"/>
    <w:uiPriority w:val="35"/>
    <w:semiHidden/>
    <w:unhideWhenUsed/>
    <w:qFormat/>
    <w:rsid w:val="00572222"/>
    <w:pPr>
      <w:spacing w:after="200" w:line="240" w:lineRule="auto"/>
    </w:pPr>
    <w:rPr>
      <w:i/>
      <w:iCs/>
      <w:color w:val="2C3644" w:themeColor="text2"/>
      <w:szCs w:val="18"/>
    </w:rPr>
  </w:style>
  <w:style w:type="table" w:styleId="af6">
    <w:name w:val="Colorful Grid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FAD2" w:themeFill="accent1" w:themeFillTint="33"/>
    </w:tcPr>
    <w:tblStylePr w:type="firstRow">
      <w:rPr>
        <w:b/>
        <w:bCs/>
      </w:rPr>
      <w:tblPr/>
      <w:tcPr>
        <w:shd w:val="clear" w:color="auto" w:fill="E7F6A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7F6A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5B51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5B511" w:themeFill="accent1" w:themeFillShade="BF"/>
      </w:tc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shd w:val="clear" w:color="auto" w:fill="E1F48F" w:themeFill="accent1" w:themeFillTint="7F"/>
      </w:tcPr>
    </w:tblStylePr>
  </w:style>
  <w:style w:type="table" w:styleId="-2">
    <w:name w:val="Colorful Grid Accent 2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CC5" w:themeFill="accent2" w:themeFillTint="33"/>
    </w:tcPr>
    <w:tblStylePr w:type="firstRow">
      <w:rPr>
        <w:b/>
        <w:bCs/>
      </w:rPr>
      <w:tblPr/>
      <w:tcPr>
        <w:shd w:val="clear" w:color="auto" w:fill="E0FA8B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0FA8B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74970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749706" w:themeFill="accent2" w:themeFillShade="BF"/>
      </w:tc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shd w:val="clear" w:color="auto" w:fill="D8F96F" w:themeFill="accent2" w:themeFillTint="7F"/>
      </w:tcPr>
    </w:tblStylePr>
  </w:style>
  <w:style w:type="table" w:styleId="-3">
    <w:name w:val="Colorful Grid Accent 3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2F9F1" w:themeFill="accent3" w:themeFillTint="33"/>
    </w:tcPr>
    <w:tblStylePr w:type="firstRow">
      <w:rPr>
        <w:b/>
        <w:bCs/>
      </w:rPr>
      <w:tblPr/>
      <w:tcPr>
        <w:shd w:val="clear" w:color="auto" w:fill="86F3E3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6F3E3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C7A6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C7A6A" w:themeFill="accent3" w:themeFillShade="BF"/>
      </w:tc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-4">
    <w:name w:val="Colorful Grid Accent 4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AF8F0" w:themeFill="accent4" w:themeFillTint="33"/>
    </w:tcPr>
    <w:tblStylePr w:type="firstRow">
      <w:rPr>
        <w:b/>
        <w:bCs/>
      </w:rPr>
      <w:tblPr/>
      <w:tcPr>
        <w:shd w:val="clear" w:color="auto" w:fill="95F2E2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5F2E2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118F79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118F79" w:themeFill="accent4" w:themeFillShade="BF"/>
      </w:tc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shd w:val="clear" w:color="auto" w:fill="7BEFDB" w:themeFill="accent4" w:themeFillTint="7F"/>
      </w:tcPr>
    </w:tblStylePr>
  </w:style>
  <w:style w:type="table" w:styleId="-5">
    <w:name w:val="Colorful Grid Accent 5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DFBEF" w:themeFill="accent5" w:themeFillTint="33"/>
    </w:tcPr>
    <w:tblStylePr w:type="firstRow">
      <w:rPr>
        <w:b/>
        <w:bCs/>
      </w:rPr>
      <w:tblPr/>
      <w:tcPr>
        <w:shd w:val="clear" w:color="auto" w:fill="5CF6D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CF6D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33B3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33B32" w:themeFill="accent5" w:themeFillShade="BF"/>
      </w:tc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shd w:val="clear" w:color="auto" w:fill="34F4D8" w:themeFill="accent5" w:themeFillTint="7F"/>
      </w:tcPr>
    </w:tblStylePr>
  </w:style>
  <w:style w:type="table" w:styleId="-6">
    <w:name w:val="Colorful Grid Accent 6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ED5DF" w:themeFill="accent6" w:themeFillTint="33"/>
    </w:tcPr>
    <w:tblStylePr w:type="firstRow">
      <w:rPr>
        <w:b/>
        <w:bCs/>
      </w:rPr>
      <w:tblPr/>
      <w:tcPr>
        <w:shd w:val="clear" w:color="auto" w:fill="9EACC0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EACC0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21283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212832" w:themeFill="accent6" w:themeFillShade="BF"/>
      </w:tc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shd w:val="clear" w:color="auto" w:fill="8698B1" w:themeFill="accent6" w:themeFillTint="7F"/>
      </w:tcPr>
    </w:tblStylePr>
  </w:style>
  <w:style w:type="table" w:styleId="af7">
    <w:name w:val="Colorful List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FDE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styleId="-20">
    <w:name w:val="Colorful List Accent 2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EE2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styleId="-30">
    <w:name w:val="Colorful List Accent 3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1FCF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29982" w:themeFill="accent4" w:themeFillShade="CC"/>
      </w:tcPr>
    </w:tblStylePr>
    <w:tblStylePr w:type="lastRow">
      <w:rPr>
        <w:b/>
        <w:bCs/>
        <w:color w:val="1299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styleId="-40">
    <w:name w:val="Colorful List Accent 4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FCF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C8371" w:themeFill="accent3" w:themeFillShade="CC"/>
      </w:tcPr>
    </w:tblStylePr>
    <w:tblStylePr w:type="lastRow">
      <w:rPr>
        <w:b/>
        <w:bCs/>
        <w:color w:val="0C837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styleId="-50">
    <w:name w:val="Colorful List Accent 5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7FDF7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32B36" w:themeFill="accent6" w:themeFillShade="CC"/>
      </w:tcPr>
    </w:tblStylePr>
    <w:tblStylePr w:type="lastRow">
      <w:rPr>
        <w:b/>
        <w:bCs/>
        <w:color w:val="232B36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styleId="-60">
    <w:name w:val="Colorful List Accent 6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7EAE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3F36" w:themeFill="accent5" w:themeFillShade="CC"/>
      </w:tcPr>
    </w:tblStylePr>
    <w:tblStylePr w:type="lastRow">
      <w:rPr>
        <w:b/>
        <w:bCs/>
        <w:color w:val="033F36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styleId="af8">
    <w:name w:val="Colorful Shading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C3EA1F" w:themeColor="accent1"/>
        <w:bottom w:val="single" w:sz="4" w:space="0" w:color="C3EA1F" w:themeColor="accent1"/>
        <w:right w:val="single" w:sz="4" w:space="0" w:color="C3EA1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DE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8910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8910D" w:themeColor="accent1" w:themeShade="99"/>
          <w:insideV w:val="nil"/>
        </w:tcBorders>
        <w:shd w:val="clear" w:color="auto" w:fill="78910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910D" w:themeFill="accent1" w:themeFillShade="99"/>
      </w:tcPr>
    </w:tblStylePr>
    <w:tblStylePr w:type="band1Vert">
      <w:tblPr/>
      <w:tcPr>
        <w:shd w:val="clear" w:color="auto" w:fill="E7F6A5" w:themeFill="accent1" w:themeFillTint="66"/>
      </w:tcPr>
    </w:tblStylePr>
    <w:tblStylePr w:type="band1Horz">
      <w:tblPr/>
      <w:tcPr>
        <w:shd w:val="clear" w:color="auto" w:fill="E1F48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9DCB08" w:themeColor="accent2"/>
        <w:bottom w:val="single" w:sz="4" w:space="0" w:color="9DCB08" w:themeColor="accent2"/>
        <w:right w:val="single" w:sz="4" w:space="0" w:color="9DCB08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EE2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7904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7904" w:themeColor="accent2" w:themeShade="99"/>
          <w:insideV w:val="nil"/>
        </w:tcBorders>
        <w:shd w:val="clear" w:color="auto" w:fill="5D7904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7904" w:themeFill="accent2" w:themeFillShade="99"/>
      </w:tcPr>
    </w:tblStylePr>
    <w:tblStylePr w:type="band1Vert">
      <w:tblPr/>
      <w:tcPr>
        <w:shd w:val="clear" w:color="auto" w:fill="E0FA8B" w:themeFill="accent2" w:themeFillTint="66"/>
      </w:tcPr>
    </w:tblStylePr>
    <w:tblStylePr w:type="band1Horz">
      <w:tblPr/>
      <w:tcPr>
        <w:shd w:val="clear" w:color="auto" w:fill="D8F96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7C0A3" w:themeColor="accent4"/>
        <w:left w:val="single" w:sz="4" w:space="0" w:color="10A48E" w:themeColor="accent3"/>
        <w:bottom w:val="single" w:sz="4" w:space="0" w:color="10A48E" w:themeColor="accent3"/>
        <w:right w:val="single" w:sz="4" w:space="0" w:color="10A48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FCF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7C0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9625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96255" w:themeColor="accent3" w:themeShade="99"/>
          <w:insideV w:val="nil"/>
        </w:tcBorders>
        <w:shd w:val="clear" w:color="auto" w:fill="09625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6255" w:themeFill="accent3" w:themeFillShade="99"/>
      </w:tcPr>
    </w:tblStylePr>
    <w:tblStylePr w:type="band1Vert">
      <w:tblPr/>
      <w:tcPr>
        <w:shd w:val="clear" w:color="auto" w:fill="86F3E3" w:themeFill="accent3" w:themeFillTint="66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-41">
    <w:name w:val="Colorful Shading Accent 4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0A48E" w:themeColor="accent3"/>
        <w:left w:val="single" w:sz="4" w:space="0" w:color="17C0A3" w:themeColor="accent4"/>
        <w:bottom w:val="single" w:sz="4" w:space="0" w:color="17C0A3" w:themeColor="accent4"/>
        <w:right w:val="single" w:sz="4" w:space="0" w:color="17C0A3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FCF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0A4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D7361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D7361" w:themeColor="accent4" w:themeShade="99"/>
          <w:insideV w:val="nil"/>
        </w:tcBorders>
        <w:shd w:val="clear" w:color="auto" w:fill="0D7361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D7361" w:themeFill="accent4" w:themeFillShade="99"/>
      </w:tcPr>
    </w:tblStylePr>
    <w:tblStylePr w:type="band1Vert">
      <w:tblPr/>
      <w:tcPr>
        <w:shd w:val="clear" w:color="auto" w:fill="95F2E2" w:themeFill="accent4" w:themeFillTint="66"/>
      </w:tcPr>
    </w:tblStylePr>
    <w:tblStylePr w:type="band1Horz">
      <w:tblPr/>
      <w:tcPr>
        <w:shd w:val="clear" w:color="auto" w:fill="7BEFDB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C3644" w:themeColor="accent6"/>
        <w:left w:val="single" w:sz="4" w:space="0" w:color="044F44" w:themeColor="accent5"/>
        <w:bottom w:val="single" w:sz="4" w:space="0" w:color="044F44" w:themeColor="accent5"/>
        <w:right w:val="single" w:sz="4" w:space="0" w:color="044F4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7FDF7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C36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22F2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22F28" w:themeColor="accent5" w:themeShade="99"/>
          <w:insideV w:val="nil"/>
        </w:tcBorders>
        <w:shd w:val="clear" w:color="auto" w:fill="022F2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2F28" w:themeFill="accent5" w:themeFillShade="99"/>
      </w:tcPr>
    </w:tblStylePr>
    <w:tblStylePr w:type="band1Vert">
      <w:tblPr/>
      <w:tcPr>
        <w:shd w:val="clear" w:color="auto" w:fill="5CF6DF" w:themeFill="accent5" w:themeFillTint="66"/>
      </w:tcPr>
    </w:tblStylePr>
    <w:tblStylePr w:type="band1Horz">
      <w:tblPr/>
      <w:tcPr>
        <w:shd w:val="clear" w:color="auto" w:fill="34F4D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4F44" w:themeColor="accent5"/>
        <w:left w:val="single" w:sz="4" w:space="0" w:color="2C3644" w:themeColor="accent6"/>
        <w:bottom w:val="single" w:sz="4" w:space="0" w:color="2C3644" w:themeColor="accent6"/>
        <w:right w:val="single" w:sz="4" w:space="0" w:color="2C3644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EAE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4F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A202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A2028" w:themeColor="accent6" w:themeShade="99"/>
          <w:insideV w:val="nil"/>
        </w:tcBorders>
        <w:shd w:val="clear" w:color="auto" w:fill="1A202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A2028" w:themeFill="accent6" w:themeFillShade="99"/>
      </w:tcPr>
    </w:tblStylePr>
    <w:tblStylePr w:type="band1Vert">
      <w:tblPr/>
      <w:tcPr>
        <w:shd w:val="clear" w:color="auto" w:fill="9EACC0" w:themeFill="accent6" w:themeFillTint="66"/>
      </w:tcPr>
    </w:tblStylePr>
    <w:tblStylePr w:type="band1Horz">
      <w:tblPr/>
      <w:tcPr>
        <w:shd w:val="clear" w:color="auto" w:fill="8698B1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f9">
    <w:name w:val="annotation reference"/>
    <w:basedOn w:val="a2"/>
    <w:uiPriority w:val="99"/>
    <w:semiHidden/>
    <w:unhideWhenUsed/>
    <w:rsid w:val="00572222"/>
    <w:rPr>
      <w:sz w:val="22"/>
      <w:szCs w:val="16"/>
    </w:rPr>
  </w:style>
  <w:style w:type="paragraph" w:styleId="afa">
    <w:name w:val="annotation text"/>
    <w:basedOn w:val="a1"/>
    <w:link w:val="Char7"/>
    <w:uiPriority w:val="99"/>
    <w:semiHidden/>
    <w:unhideWhenUsed/>
    <w:rsid w:val="00572222"/>
    <w:pPr>
      <w:spacing w:line="240" w:lineRule="auto"/>
    </w:pPr>
  </w:style>
  <w:style w:type="character" w:customStyle="1" w:styleId="Char7">
    <w:name w:val="نص تعليق Char"/>
    <w:basedOn w:val="a2"/>
    <w:link w:val="afa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b">
    <w:name w:val="annotation subject"/>
    <w:basedOn w:val="afa"/>
    <w:next w:val="afa"/>
    <w:link w:val="Char8"/>
    <w:uiPriority w:val="99"/>
    <w:semiHidden/>
    <w:unhideWhenUsed/>
    <w:rsid w:val="00572222"/>
    <w:rPr>
      <w:b/>
      <w:bCs/>
    </w:rPr>
  </w:style>
  <w:style w:type="character" w:customStyle="1" w:styleId="Char8">
    <w:name w:val="موضوع تعليق Char"/>
    <w:basedOn w:val="Char7"/>
    <w:link w:val="afb"/>
    <w:uiPriority w:val="99"/>
    <w:semiHidden/>
    <w:rsid w:val="00572222"/>
    <w:rPr>
      <w:b/>
      <w:bCs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afc">
    <w:name w:val="Dark List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3EA1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3780B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5B51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</w:style>
  <w:style w:type="table" w:styleId="-22">
    <w:name w:val="Dark List Accent 2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DCB08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404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4970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</w:style>
  <w:style w:type="table" w:styleId="-32">
    <w:name w:val="Dark List Accent 3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0A48E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8514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C7A6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</w:style>
  <w:style w:type="table" w:styleId="-42">
    <w:name w:val="Dark List Accent 4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7C0A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B5F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18F79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</w:style>
  <w:style w:type="table" w:styleId="-52">
    <w:name w:val="Dark List Accent 5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44F4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2272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33B3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</w:style>
  <w:style w:type="table" w:styleId="-62">
    <w:name w:val="Dark List Accent 6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C3644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61A2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1283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</w:style>
  <w:style w:type="paragraph" w:styleId="afd">
    <w:name w:val="Document Map"/>
    <w:basedOn w:val="a1"/>
    <w:link w:val="Char9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Char9">
    <w:name w:val="خريطة المستند Char"/>
    <w:basedOn w:val="a2"/>
    <w:link w:val="afd"/>
    <w:uiPriority w:val="99"/>
    <w:semiHidden/>
    <w:rsid w:val="00572222"/>
    <w:rPr>
      <w:rFonts w:ascii="Segoe UI" w:hAnsi="Segoe UI" w:cs="Segoe UI"/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afe">
    <w:name w:val="E-mail Signature"/>
    <w:basedOn w:val="a1"/>
    <w:link w:val="Chara"/>
    <w:uiPriority w:val="99"/>
    <w:semiHidden/>
    <w:unhideWhenUsed/>
    <w:rsid w:val="00572222"/>
    <w:pPr>
      <w:spacing w:after="0" w:line="240" w:lineRule="auto"/>
    </w:pPr>
  </w:style>
  <w:style w:type="character" w:customStyle="1" w:styleId="Chara">
    <w:name w:val="توقيع البريد الإلكتروني Char"/>
    <w:basedOn w:val="a2"/>
    <w:link w:val="afe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aff">
    <w:name w:val="Emphasis"/>
    <w:basedOn w:val="a2"/>
    <w:uiPriority w:val="20"/>
    <w:semiHidden/>
    <w:qFormat/>
    <w:rsid w:val="00572222"/>
    <w:rPr>
      <w:i/>
      <w:iCs/>
      <w:sz w:val="22"/>
    </w:rPr>
  </w:style>
  <w:style w:type="character" w:styleId="aff0">
    <w:name w:val="endnote reference"/>
    <w:basedOn w:val="a2"/>
    <w:uiPriority w:val="99"/>
    <w:semiHidden/>
    <w:unhideWhenUsed/>
    <w:rsid w:val="00572222"/>
    <w:rPr>
      <w:sz w:val="22"/>
      <w:vertAlign w:val="superscript"/>
    </w:rPr>
  </w:style>
  <w:style w:type="paragraph" w:styleId="aff1">
    <w:name w:val="endnote text"/>
    <w:basedOn w:val="a1"/>
    <w:link w:val="Charb"/>
    <w:uiPriority w:val="99"/>
    <w:semiHidden/>
    <w:unhideWhenUsed/>
    <w:rsid w:val="00572222"/>
    <w:pPr>
      <w:spacing w:after="0" w:line="240" w:lineRule="auto"/>
    </w:pPr>
  </w:style>
  <w:style w:type="character" w:customStyle="1" w:styleId="Charb">
    <w:name w:val="نص تعليق ختامي Char"/>
    <w:basedOn w:val="a2"/>
    <w:link w:val="aff1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f2">
    <w:name w:val="envelope address"/>
    <w:basedOn w:val="a1"/>
    <w:uiPriority w:val="99"/>
    <w:semiHidden/>
    <w:unhideWhenUsed/>
    <w:rsid w:val="0057222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f3">
    <w:name w:val="envelope return"/>
    <w:basedOn w:val="a1"/>
    <w:uiPriority w:val="99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aff4">
    <w:name w:val="FollowedHyperlink"/>
    <w:basedOn w:val="a2"/>
    <w:uiPriority w:val="99"/>
    <w:semiHidden/>
    <w:unhideWhenUsed/>
    <w:rsid w:val="000F51EC"/>
    <w:rPr>
      <w:color w:val="4E6504" w:themeColor="accent2" w:themeShade="80"/>
      <w:sz w:val="22"/>
      <w:u w:val="single"/>
    </w:rPr>
  </w:style>
  <w:style w:type="character" w:styleId="aff5">
    <w:name w:val="footnote reference"/>
    <w:basedOn w:val="a2"/>
    <w:uiPriority w:val="99"/>
    <w:semiHidden/>
    <w:unhideWhenUsed/>
    <w:rsid w:val="00572222"/>
    <w:rPr>
      <w:sz w:val="22"/>
      <w:vertAlign w:val="superscript"/>
    </w:rPr>
  </w:style>
  <w:style w:type="paragraph" w:styleId="aff6">
    <w:name w:val="footnote text"/>
    <w:basedOn w:val="a1"/>
    <w:link w:val="Charc"/>
    <w:uiPriority w:val="99"/>
    <w:semiHidden/>
    <w:unhideWhenUsed/>
    <w:rsid w:val="00572222"/>
    <w:pPr>
      <w:spacing w:after="0" w:line="240" w:lineRule="auto"/>
    </w:pPr>
  </w:style>
  <w:style w:type="character" w:customStyle="1" w:styleId="Charc">
    <w:name w:val="نص حاشية سفلية Char"/>
    <w:basedOn w:val="a2"/>
    <w:link w:val="aff6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table" w:customStyle="1" w:styleId="11">
    <w:name w:val="جدول شبكة 1 فاتح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11">
    <w:name w:val="جدول شبكة 1 فاتح - تمييز 1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7F6A5" w:themeColor="accent1" w:themeTint="66"/>
        <w:left w:val="single" w:sz="4" w:space="0" w:color="E7F6A5" w:themeColor="accent1" w:themeTint="66"/>
        <w:bottom w:val="single" w:sz="4" w:space="0" w:color="E7F6A5" w:themeColor="accent1" w:themeTint="66"/>
        <w:right w:val="single" w:sz="4" w:space="0" w:color="E7F6A5" w:themeColor="accent1" w:themeTint="66"/>
        <w:insideH w:val="single" w:sz="4" w:space="0" w:color="E7F6A5" w:themeColor="accent1" w:themeTint="66"/>
        <w:insideV w:val="single" w:sz="4" w:space="0" w:color="E7F6A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21">
    <w:name w:val="جدول شبكة 1 فاتح - تمييز 2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0FA8B" w:themeColor="accent2" w:themeTint="66"/>
        <w:left w:val="single" w:sz="4" w:space="0" w:color="E0FA8B" w:themeColor="accent2" w:themeTint="66"/>
        <w:bottom w:val="single" w:sz="4" w:space="0" w:color="E0FA8B" w:themeColor="accent2" w:themeTint="66"/>
        <w:right w:val="single" w:sz="4" w:space="0" w:color="E0FA8B" w:themeColor="accent2" w:themeTint="66"/>
        <w:insideH w:val="single" w:sz="4" w:space="0" w:color="E0FA8B" w:themeColor="accent2" w:themeTint="66"/>
        <w:insideV w:val="single" w:sz="4" w:space="0" w:color="E0FA8B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31">
    <w:name w:val="جدول شبكة 1 فاتح - تمييز 3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86F3E3" w:themeColor="accent3" w:themeTint="66"/>
        <w:left w:val="single" w:sz="4" w:space="0" w:color="86F3E3" w:themeColor="accent3" w:themeTint="66"/>
        <w:bottom w:val="single" w:sz="4" w:space="0" w:color="86F3E3" w:themeColor="accent3" w:themeTint="66"/>
        <w:right w:val="single" w:sz="4" w:space="0" w:color="86F3E3" w:themeColor="accent3" w:themeTint="66"/>
        <w:insideH w:val="single" w:sz="4" w:space="0" w:color="86F3E3" w:themeColor="accent3" w:themeTint="66"/>
        <w:insideV w:val="single" w:sz="4" w:space="0" w:color="86F3E3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41">
    <w:name w:val="جدول شبكة 1 فاتح - تمييز 4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5F2E2" w:themeColor="accent4" w:themeTint="66"/>
        <w:left w:val="single" w:sz="4" w:space="0" w:color="95F2E2" w:themeColor="accent4" w:themeTint="66"/>
        <w:bottom w:val="single" w:sz="4" w:space="0" w:color="95F2E2" w:themeColor="accent4" w:themeTint="66"/>
        <w:right w:val="single" w:sz="4" w:space="0" w:color="95F2E2" w:themeColor="accent4" w:themeTint="66"/>
        <w:insideH w:val="single" w:sz="4" w:space="0" w:color="95F2E2" w:themeColor="accent4" w:themeTint="66"/>
        <w:insideV w:val="single" w:sz="4" w:space="0" w:color="95F2E2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51">
    <w:name w:val="جدول شبكة 1 فاتح - تمييز 5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5CF6DF" w:themeColor="accent5" w:themeTint="66"/>
        <w:left w:val="single" w:sz="4" w:space="0" w:color="5CF6DF" w:themeColor="accent5" w:themeTint="66"/>
        <w:bottom w:val="single" w:sz="4" w:space="0" w:color="5CF6DF" w:themeColor="accent5" w:themeTint="66"/>
        <w:right w:val="single" w:sz="4" w:space="0" w:color="5CF6DF" w:themeColor="accent5" w:themeTint="66"/>
        <w:insideH w:val="single" w:sz="4" w:space="0" w:color="5CF6DF" w:themeColor="accent5" w:themeTint="66"/>
        <w:insideV w:val="single" w:sz="4" w:space="0" w:color="5CF6D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61">
    <w:name w:val="جدول شبكة 1 فاتح - تمييز 6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EACC0" w:themeColor="accent6" w:themeTint="66"/>
        <w:left w:val="single" w:sz="4" w:space="0" w:color="9EACC0" w:themeColor="accent6" w:themeTint="66"/>
        <w:bottom w:val="single" w:sz="4" w:space="0" w:color="9EACC0" w:themeColor="accent6" w:themeTint="66"/>
        <w:right w:val="single" w:sz="4" w:space="0" w:color="9EACC0" w:themeColor="accent6" w:themeTint="66"/>
        <w:insideH w:val="single" w:sz="4" w:space="0" w:color="9EACC0" w:themeColor="accent6" w:themeTint="66"/>
        <w:insideV w:val="single" w:sz="4" w:space="0" w:color="9EACC0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10">
    <w:name w:val="جدول شبكة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2-11">
    <w:name w:val="جدول شبكة 2 - تمييز 1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BF278" w:themeColor="accent1" w:themeTint="99"/>
        <w:bottom w:val="single" w:sz="2" w:space="0" w:color="DBF278" w:themeColor="accent1" w:themeTint="99"/>
        <w:insideH w:val="single" w:sz="2" w:space="0" w:color="DBF278" w:themeColor="accent1" w:themeTint="99"/>
        <w:insideV w:val="single" w:sz="2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BF278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BF278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2-21">
    <w:name w:val="جدول شبكة 2 - تمييز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0F852" w:themeColor="accent2" w:themeTint="99"/>
        <w:bottom w:val="single" w:sz="2" w:space="0" w:color="D0F852" w:themeColor="accent2" w:themeTint="99"/>
        <w:insideH w:val="single" w:sz="2" w:space="0" w:color="D0F852" w:themeColor="accent2" w:themeTint="99"/>
        <w:insideV w:val="single" w:sz="2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F852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F852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2-31">
    <w:name w:val="جدول شبكة 2 - تمييز 3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4AEDD5" w:themeColor="accent3" w:themeTint="99"/>
        <w:bottom w:val="single" w:sz="2" w:space="0" w:color="4AEDD5" w:themeColor="accent3" w:themeTint="99"/>
        <w:insideH w:val="single" w:sz="2" w:space="0" w:color="4AEDD5" w:themeColor="accent3" w:themeTint="99"/>
        <w:insideV w:val="single" w:sz="2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AEDD5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AEDD5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2-41">
    <w:name w:val="جدول شبكة 2 - تمييز 4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0ECD4" w:themeColor="accent4" w:themeTint="99"/>
        <w:bottom w:val="single" w:sz="2" w:space="0" w:color="60ECD4" w:themeColor="accent4" w:themeTint="99"/>
        <w:insideH w:val="single" w:sz="2" w:space="0" w:color="60ECD4" w:themeColor="accent4" w:themeTint="99"/>
        <w:insideV w:val="single" w:sz="2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0ECD4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0ECD4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2-51">
    <w:name w:val="جدول شبكة 2 - تمييز 5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0CF1CF" w:themeColor="accent5" w:themeTint="99"/>
        <w:bottom w:val="single" w:sz="2" w:space="0" w:color="0CF1CF" w:themeColor="accent5" w:themeTint="99"/>
        <w:insideH w:val="single" w:sz="2" w:space="0" w:color="0CF1CF" w:themeColor="accent5" w:themeTint="99"/>
        <w:insideV w:val="single" w:sz="2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CF1C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CF1C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2-61">
    <w:name w:val="جدول شبكة 2 - تمييز 6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D83A1" w:themeColor="accent6" w:themeTint="99"/>
        <w:bottom w:val="single" w:sz="2" w:space="0" w:color="6D83A1" w:themeColor="accent6" w:themeTint="99"/>
        <w:insideH w:val="single" w:sz="2" w:space="0" w:color="6D83A1" w:themeColor="accent6" w:themeTint="99"/>
        <w:insideV w:val="single" w:sz="2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D83A1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D83A1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310">
    <w:name w:val="جدول شبكة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3-11">
    <w:name w:val="جدول شبكة 3 - تمييز 1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bottom w:val="single" w:sz="4" w:space="0" w:color="DBF278" w:themeColor="accent1" w:themeTint="99"/>
        </w:tcBorders>
      </w:tcPr>
    </w:tblStylePr>
    <w:tblStylePr w:type="nwCell">
      <w:tblPr/>
      <w:tcPr>
        <w:tcBorders>
          <w:bottom w:val="single" w:sz="4" w:space="0" w:color="DBF278" w:themeColor="accent1" w:themeTint="99"/>
        </w:tcBorders>
      </w:tcPr>
    </w:tblStylePr>
    <w:tblStylePr w:type="seCell">
      <w:tblPr/>
      <w:tcPr>
        <w:tcBorders>
          <w:top w:val="single" w:sz="4" w:space="0" w:color="DBF278" w:themeColor="accent1" w:themeTint="99"/>
        </w:tcBorders>
      </w:tcPr>
    </w:tblStylePr>
    <w:tblStylePr w:type="swCell">
      <w:tblPr/>
      <w:tcPr>
        <w:tcBorders>
          <w:top w:val="single" w:sz="4" w:space="0" w:color="DBF278" w:themeColor="accent1" w:themeTint="99"/>
        </w:tcBorders>
      </w:tcPr>
    </w:tblStylePr>
  </w:style>
  <w:style w:type="table" w:customStyle="1" w:styleId="3-21">
    <w:name w:val="جدول شبكة 3 - تمييز 2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bottom w:val="single" w:sz="4" w:space="0" w:color="D0F852" w:themeColor="accent2" w:themeTint="99"/>
        </w:tcBorders>
      </w:tcPr>
    </w:tblStylePr>
    <w:tblStylePr w:type="nwCell">
      <w:tblPr/>
      <w:tcPr>
        <w:tcBorders>
          <w:bottom w:val="single" w:sz="4" w:space="0" w:color="D0F852" w:themeColor="accent2" w:themeTint="99"/>
        </w:tcBorders>
      </w:tcPr>
    </w:tblStylePr>
    <w:tblStylePr w:type="seCell">
      <w:tblPr/>
      <w:tcPr>
        <w:tcBorders>
          <w:top w:val="single" w:sz="4" w:space="0" w:color="D0F852" w:themeColor="accent2" w:themeTint="99"/>
        </w:tcBorders>
      </w:tcPr>
    </w:tblStylePr>
    <w:tblStylePr w:type="swCell">
      <w:tblPr/>
      <w:tcPr>
        <w:tcBorders>
          <w:top w:val="single" w:sz="4" w:space="0" w:color="D0F852" w:themeColor="accent2" w:themeTint="99"/>
        </w:tcBorders>
      </w:tcPr>
    </w:tblStylePr>
  </w:style>
  <w:style w:type="table" w:customStyle="1" w:styleId="3-31">
    <w:name w:val="جدول شبكة 3 - تمييز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bottom w:val="single" w:sz="4" w:space="0" w:color="4AEDD5" w:themeColor="accent3" w:themeTint="99"/>
        </w:tcBorders>
      </w:tcPr>
    </w:tblStylePr>
    <w:tblStylePr w:type="nwCell">
      <w:tblPr/>
      <w:tcPr>
        <w:tcBorders>
          <w:bottom w:val="single" w:sz="4" w:space="0" w:color="4AEDD5" w:themeColor="accent3" w:themeTint="99"/>
        </w:tcBorders>
      </w:tcPr>
    </w:tblStylePr>
    <w:tblStylePr w:type="seCell">
      <w:tblPr/>
      <w:tcPr>
        <w:tcBorders>
          <w:top w:val="single" w:sz="4" w:space="0" w:color="4AEDD5" w:themeColor="accent3" w:themeTint="99"/>
        </w:tcBorders>
      </w:tcPr>
    </w:tblStylePr>
    <w:tblStylePr w:type="swCell">
      <w:tblPr/>
      <w:tcPr>
        <w:tcBorders>
          <w:top w:val="single" w:sz="4" w:space="0" w:color="4AEDD5" w:themeColor="accent3" w:themeTint="99"/>
        </w:tcBorders>
      </w:tcPr>
    </w:tblStylePr>
  </w:style>
  <w:style w:type="table" w:customStyle="1" w:styleId="3-41">
    <w:name w:val="جدول شبكة 3 - تمييز 4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bottom w:val="single" w:sz="4" w:space="0" w:color="60ECD4" w:themeColor="accent4" w:themeTint="99"/>
        </w:tcBorders>
      </w:tcPr>
    </w:tblStylePr>
    <w:tblStylePr w:type="nwCell">
      <w:tblPr/>
      <w:tcPr>
        <w:tcBorders>
          <w:bottom w:val="single" w:sz="4" w:space="0" w:color="60ECD4" w:themeColor="accent4" w:themeTint="99"/>
        </w:tcBorders>
      </w:tcPr>
    </w:tblStylePr>
    <w:tblStylePr w:type="seCell">
      <w:tblPr/>
      <w:tcPr>
        <w:tcBorders>
          <w:top w:val="single" w:sz="4" w:space="0" w:color="60ECD4" w:themeColor="accent4" w:themeTint="99"/>
        </w:tcBorders>
      </w:tcPr>
    </w:tblStylePr>
    <w:tblStylePr w:type="swCell">
      <w:tblPr/>
      <w:tcPr>
        <w:tcBorders>
          <w:top w:val="single" w:sz="4" w:space="0" w:color="60ECD4" w:themeColor="accent4" w:themeTint="99"/>
        </w:tcBorders>
      </w:tcPr>
    </w:tblStylePr>
  </w:style>
  <w:style w:type="table" w:customStyle="1" w:styleId="3-51">
    <w:name w:val="جدول شبكة 3 - تمييز 5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bottom w:val="single" w:sz="4" w:space="0" w:color="0CF1CF" w:themeColor="accent5" w:themeTint="99"/>
        </w:tcBorders>
      </w:tcPr>
    </w:tblStylePr>
    <w:tblStylePr w:type="nwCell">
      <w:tblPr/>
      <w:tcPr>
        <w:tcBorders>
          <w:bottom w:val="single" w:sz="4" w:space="0" w:color="0CF1CF" w:themeColor="accent5" w:themeTint="99"/>
        </w:tcBorders>
      </w:tcPr>
    </w:tblStylePr>
    <w:tblStylePr w:type="seCell">
      <w:tblPr/>
      <w:tcPr>
        <w:tcBorders>
          <w:top w:val="single" w:sz="4" w:space="0" w:color="0CF1CF" w:themeColor="accent5" w:themeTint="99"/>
        </w:tcBorders>
      </w:tcPr>
    </w:tblStylePr>
    <w:tblStylePr w:type="swCell">
      <w:tblPr/>
      <w:tcPr>
        <w:tcBorders>
          <w:top w:val="single" w:sz="4" w:space="0" w:color="0CF1CF" w:themeColor="accent5" w:themeTint="99"/>
        </w:tcBorders>
      </w:tcPr>
    </w:tblStylePr>
  </w:style>
  <w:style w:type="table" w:customStyle="1" w:styleId="3-61">
    <w:name w:val="جدول شبكة 3 - تمييز 6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bottom w:val="single" w:sz="4" w:space="0" w:color="6D83A1" w:themeColor="accent6" w:themeTint="99"/>
        </w:tcBorders>
      </w:tcPr>
    </w:tblStylePr>
    <w:tblStylePr w:type="nwCell">
      <w:tblPr/>
      <w:tcPr>
        <w:tcBorders>
          <w:bottom w:val="single" w:sz="4" w:space="0" w:color="6D83A1" w:themeColor="accent6" w:themeTint="99"/>
        </w:tcBorders>
      </w:tcPr>
    </w:tblStylePr>
    <w:tblStylePr w:type="seCell">
      <w:tblPr/>
      <w:tcPr>
        <w:tcBorders>
          <w:top w:val="single" w:sz="4" w:space="0" w:color="6D83A1" w:themeColor="accent6" w:themeTint="99"/>
        </w:tcBorders>
      </w:tcPr>
    </w:tblStylePr>
    <w:tblStylePr w:type="swCell">
      <w:tblPr/>
      <w:tcPr>
        <w:tcBorders>
          <w:top w:val="single" w:sz="4" w:space="0" w:color="6D83A1" w:themeColor="accent6" w:themeTint="99"/>
        </w:tcBorders>
      </w:tcPr>
    </w:tblStylePr>
  </w:style>
  <w:style w:type="table" w:customStyle="1" w:styleId="410">
    <w:name w:val="جدول شبكة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4-11">
    <w:name w:val="جدول شبكة 4 - تمييز 1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EA1F" w:themeColor="accent1"/>
          <w:left w:val="single" w:sz="4" w:space="0" w:color="C3EA1F" w:themeColor="accent1"/>
          <w:bottom w:val="single" w:sz="4" w:space="0" w:color="C3EA1F" w:themeColor="accent1"/>
          <w:right w:val="single" w:sz="4" w:space="0" w:color="C3EA1F" w:themeColor="accent1"/>
          <w:insideH w:val="nil"/>
          <w:insideV w:val="nil"/>
        </w:tcBorders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4-21">
    <w:name w:val="جدول شبكة 4 - تمييز 2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CB08" w:themeColor="accent2"/>
          <w:left w:val="single" w:sz="4" w:space="0" w:color="9DCB08" w:themeColor="accent2"/>
          <w:bottom w:val="single" w:sz="4" w:space="0" w:color="9DCB08" w:themeColor="accent2"/>
          <w:right w:val="single" w:sz="4" w:space="0" w:color="9DCB08" w:themeColor="accent2"/>
          <w:insideH w:val="nil"/>
          <w:insideV w:val="nil"/>
        </w:tcBorders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4-31">
    <w:name w:val="جدول شبكة 4 - تمييز 3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0A48E" w:themeColor="accent3"/>
          <w:left w:val="single" w:sz="4" w:space="0" w:color="10A48E" w:themeColor="accent3"/>
          <w:bottom w:val="single" w:sz="4" w:space="0" w:color="10A48E" w:themeColor="accent3"/>
          <w:right w:val="single" w:sz="4" w:space="0" w:color="10A48E" w:themeColor="accent3"/>
          <w:insideH w:val="nil"/>
          <w:insideV w:val="nil"/>
        </w:tcBorders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4-41">
    <w:name w:val="جدول شبكة 4 - تمييز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C0A3" w:themeColor="accent4"/>
          <w:left w:val="single" w:sz="4" w:space="0" w:color="17C0A3" w:themeColor="accent4"/>
          <w:bottom w:val="single" w:sz="4" w:space="0" w:color="17C0A3" w:themeColor="accent4"/>
          <w:right w:val="single" w:sz="4" w:space="0" w:color="17C0A3" w:themeColor="accent4"/>
          <w:insideH w:val="nil"/>
          <w:insideV w:val="nil"/>
        </w:tcBorders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4-51">
    <w:name w:val="جدول شبكة 4 - تمييز 5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44F44" w:themeColor="accent5"/>
          <w:left w:val="single" w:sz="4" w:space="0" w:color="044F44" w:themeColor="accent5"/>
          <w:bottom w:val="single" w:sz="4" w:space="0" w:color="044F44" w:themeColor="accent5"/>
          <w:right w:val="single" w:sz="4" w:space="0" w:color="044F44" w:themeColor="accent5"/>
          <w:insideH w:val="nil"/>
          <w:insideV w:val="nil"/>
        </w:tcBorders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4-61">
    <w:name w:val="جدول شبكة 4 - تمييز 6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3644" w:themeColor="accent6"/>
          <w:left w:val="single" w:sz="4" w:space="0" w:color="2C3644" w:themeColor="accent6"/>
          <w:bottom w:val="single" w:sz="4" w:space="0" w:color="2C3644" w:themeColor="accent6"/>
          <w:right w:val="single" w:sz="4" w:space="0" w:color="2C3644" w:themeColor="accent6"/>
          <w:insideH w:val="nil"/>
          <w:insideV w:val="nil"/>
        </w:tcBorders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510">
    <w:name w:val="جدول شبكة 5 داكن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5-11">
    <w:name w:val="جدول شبكة 5 داكن - تمييز 1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AD2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3EA1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3EA1F" w:themeFill="accent1"/>
      </w:tcPr>
    </w:tblStylePr>
    <w:tblStylePr w:type="band1Vert">
      <w:tblPr/>
      <w:tcPr>
        <w:shd w:val="clear" w:color="auto" w:fill="E7F6A5" w:themeFill="accent1" w:themeFillTint="66"/>
      </w:tcPr>
    </w:tblStylePr>
    <w:tblStylePr w:type="band1Horz">
      <w:tblPr/>
      <w:tcPr>
        <w:shd w:val="clear" w:color="auto" w:fill="E7F6A5" w:themeFill="accent1" w:themeFillTint="66"/>
      </w:tcPr>
    </w:tblStylePr>
  </w:style>
  <w:style w:type="table" w:customStyle="1" w:styleId="5-21">
    <w:name w:val="جدول شبكة 5 داكن - تمييز 2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CC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DCB0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DCB08" w:themeFill="accent2"/>
      </w:tcPr>
    </w:tblStylePr>
    <w:tblStylePr w:type="band1Vert">
      <w:tblPr/>
      <w:tcPr>
        <w:shd w:val="clear" w:color="auto" w:fill="E0FA8B" w:themeFill="accent2" w:themeFillTint="66"/>
      </w:tcPr>
    </w:tblStylePr>
    <w:tblStylePr w:type="band1Horz">
      <w:tblPr/>
      <w:tcPr>
        <w:shd w:val="clear" w:color="auto" w:fill="E0FA8B" w:themeFill="accent2" w:themeFillTint="66"/>
      </w:tcPr>
    </w:tblStylePr>
  </w:style>
  <w:style w:type="table" w:customStyle="1" w:styleId="5-31">
    <w:name w:val="جدول شبكة 5 داكن - تمييز 3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2F9F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0A4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0A48E" w:themeFill="accent3"/>
      </w:tcPr>
    </w:tblStylePr>
    <w:tblStylePr w:type="band1Vert">
      <w:tblPr/>
      <w:tcPr>
        <w:shd w:val="clear" w:color="auto" w:fill="86F3E3" w:themeFill="accent3" w:themeFillTint="66"/>
      </w:tcPr>
    </w:tblStylePr>
    <w:tblStylePr w:type="band1Horz">
      <w:tblPr/>
      <w:tcPr>
        <w:shd w:val="clear" w:color="auto" w:fill="86F3E3" w:themeFill="accent3" w:themeFillTint="66"/>
      </w:tcPr>
    </w:tblStylePr>
  </w:style>
  <w:style w:type="table" w:customStyle="1" w:styleId="5-41">
    <w:name w:val="جدول شبكة 5 داكن - تمييز 4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F8F0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7C0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7C0A3" w:themeFill="accent4"/>
      </w:tcPr>
    </w:tblStylePr>
    <w:tblStylePr w:type="band1Vert">
      <w:tblPr/>
      <w:tcPr>
        <w:shd w:val="clear" w:color="auto" w:fill="95F2E2" w:themeFill="accent4" w:themeFillTint="66"/>
      </w:tcPr>
    </w:tblStylePr>
    <w:tblStylePr w:type="band1Horz">
      <w:tblPr/>
      <w:tcPr>
        <w:shd w:val="clear" w:color="auto" w:fill="95F2E2" w:themeFill="accent4" w:themeFillTint="66"/>
      </w:tcPr>
    </w:tblStylePr>
  </w:style>
  <w:style w:type="table" w:customStyle="1" w:styleId="5-51">
    <w:name w:val="جدول شبكة 5 داكن - تمييز 5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DFBE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44F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44F44" w:themeFill="accent5"/>
      </w:tcPr>
    </w:tblStylePr>
    <w:tblStylePr w:type="band1Vert">
      <w:tblPr/>
      <w:tcPr>
        <w:shd w:val="clear" w:color="auto" w:fill="5CF6DF" w:themeFill="accent5" w:themeFillTint="66"/>
      </w:tcPr>
    </w:tblStylePr>
    <w:tblStylePr w:type="band1Horz">
      <w:tblPr/>
      <w:tcPr>
        <w:shd w:val="clear" w:color="auto" w:fill="5CF6DF" w:themeFill="accent5" w:themeFillTint="66"/>
      </w:tcPr>
    </w:tblStylePr>
  </w:style>
  <w:style w:type="table" w:customStyle="1" w:styleId="5-61">
    <w:name w:val="جدول شبكة 5 داكن - تمييز 6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ED5DF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C36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C3644" w:themeFill="accent6"/>
      </w:tcPr>
    </w:tblStylePr>
    <w:tblStylePr w:type="band1Vert">
      <w:tblPr/>
      <w:tcPr>
        <w:shd w:val="clear" w:color="auto" w:fill="9EACC0" w:themeFill="accent6" w:themeFillTint="66"/>
      </w:tcPr>
    </w:tblStylePr>
    <w:tblStylePr w:type="band1Horz">
      <w:tblPr/>
      <w:tcPr>
        <w:shd w:val="clear" w:color="auto" w:fill="9EACC0" w:themeFill="accent6" w:themeFillTint="66"/>
      </w:tcPr>
    </w:tblStylePr>
  </w:style>
  <w:style w:type="table" w:customStyle="1" w:styleId="61">
    <w:name w:val="جدول شبكة 6 ملون1"/>
    <w:basedOn w:val="a3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6-11">
    <w:name w:val="جدول شبكة 6 ملون - تمييز 11"/>
    <w:basedOn w:val="a3"/>
    <w:uiPriority w:val="51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6-21">
    <w:name w:val="جدول شبكة 6 ملون - تمييز 21"/>
    <w:basedOn w:val="a3"/>
    <w:uiPriority w:val="51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6-31">
    <w:name w:val="جدول شبكة 6 ملون - تمييز 31"/>
    <w:basedOn w:val="a3"/>
    <w:uiPriority w:val="51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6-41">
    <w:name w:val="جدول شبكة 6 ملون - تمييز 41"/>
    <w:basedOn w:val="a3"/>
    <w:uiPriority w:val="51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6-51">
    <w:name w:val="جدول شبكة 6 ملون - تمييز 51"/>
    <w:basedOn w:val="a3"/>
    <w:uiPriority w:val="51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6-61">
    <w:name w:val="جدول شبكة 6 ملون - تمييز 61"/>
    <w:basedOn w:val="a3"/>
    <w:uiPriority w:val="51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71">
    <w:name w:val="جدول شبكة 7 ملون1"/>
    <w:basedOn w:val="a3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7-11">
    <w:name w:val="جدول شبكة 7 ملون - تمييز 11"/>
    <w:basedOn w:val="a3"/>
    <w:uiPriority w:val="52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bottom w:val="single" w:sz="4" w:space="0" w:color="DBF278" w:themeColor="accent1" w:themeTint="99"/>
        </w:tcBorders>
      </w:tcPr>
    </w:tblStylePr>
    <w:tblStylePr w:type="nwCell">
      <w:tblPr/>
      <w:tcPr>
        <w:tcBorders>
          <w:bottom w:val="single" w:sz="4" w:space="0" w:color="DBF278" w:themeColor="accent1" w:themeTint="99"/>
        </w:tcBorders>
      </w:tcPr>
    </w:tblStylePr>
    <w:tblStylePr w:type="seCell">
      <w:tblPr/>
      <w:tcPr>
        <w:tcBorders>
          <w:top w:val="single" w:sz="4" w:space="0" w:color="DBF278" w:themeColor="accent1" w:themeTint="99"/>
        </w:tcBorders>
      </w:tcPr>
    </w:tblStylePr>
    <w:tblStylePr w:type="swCell">
      <w:tblPr/>
      <w:tcPr>
        <w:tcBorders>
          <w:top w:val="single" w:sz="4" w:space="0" w:color="DBF278" w:themeColor="accent1" w:themeTint="99"/>
        </w:tcBorders>
      </w:tcPr>
    </w:tblStylePr>
  </w:style>
  <w:style w:type="table" w:customStyle="1" w:styleId="7-21">
    <w:name w:val="جدول شبكة 7 ملون - تمييز 21"/>
    <w:basedOn w:val="a3"/>
    <w:uiPriority w:val="52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bottom w:val="single" w:sz="4" w:space="0" w:color="D0F852" w:themeColor="accent2" w:themeTint="99"/>
        </w:tcBorders>
      </w:tcPr>
    </w:tblStylePr>
    <w:tblStylePr w:type="nwCell">
      <w:tblPr/>
      <w:tcPr>
        <w:tcBorders>
          <w:bottom w:val="single" w:sz="4" w:space="0" w:color="D0F852" w:themeColor="accent2" w:themeTint="99"/>
        </w:tcBorders>
      </w:tcPr>
    </w:tblStylePr>
    <w:tblStylePr w:type="seCell">
      <w:tblPr/>
      <w:tcPr>
        <w:tcBorders>
          <w:top w:val="single" w:sz="4" w:space="0" w:color="D0F852" w:themeColor="accent2" w:themeTint="99"/>
        </w:tcBorders>
      </w:tcPr>
    </w:tblStylePr>
    <w:tblStylePr w:type="swCell">
      <w:tblPr/>
      <w:tcPr>
        <w:tcBorders>
          <w:top w:val="single" w:sz="4" w:space="0" w:color="D0F852" w:themeColor="accent2" w:themeTint="99"/>
        </w:tcBorders>
      </w:tcPr>
    </w:tblStylePr>
  </w:style>
  <w:style w:type="table" w:customStyle="1" w:styleId="7-31">
    <w:name w:val="جدول شبكة 7 ملون - تمييز 31"/>
    <w:basedOn w:val="a3"/>
    <w:uiPriority w:val="52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bottom w:val="single" w:sz="4" w:space="0" w:color="4AEDD5" w:themeColor="accent3" w:themeTint="99"/>
        </w:tcBorders>
      </w:tcPr>
    </w:tblStylePr>
    <w:tblStylePr w:type="nwCell">
      <w:tblPr/>
      <w:tcPr>
        <w:tcBorders>
          <w:bottom w:val="single" w:sz="4" w:space="0" w:color="4AEDD5" w:themeColor="accent3" w:themeTint="99"/>
        </w:tcBorders>
      </w:tcPr>
    </w:tblStylePr>
    <w:tblStylePr w:type="seCell">
      <w:tblPr/>
      <w:tcPr>
        <w:tcBorders>
          <w:top w:val="single" w:sz="4" w:space="0" w:color="4AEDD5" w:themeColor="accent3" w:themeTint="99"/>
        </w:tcBorders>
      </w:tcPr>
    </w:tblStylePr>
    <w:tblStylePr w:type="swCell">
      <w:tblPr/>
      <w:tcPr>
        <w:tcBorders>
          <w:top w:val="single" w:sz="4" w:space="0" w:color="4AEDD5" w:themeColor="accent3" w:themeTint="99"/>
        </w:tcBorders>
      </w:tcPr>
    </w:tblStylePr>
  </w:style>
  <w:style w:type="table" w:customStyle="1" w:styleId="7-41">
    <w:name w:val="جدول شبكة 7 ملون - تمييز 41"/>
    <w:basedOn w:val="a3"/>
    <w:uiPriority w:val="52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bottom w:val="single" w:sz="4" w:space="0" w:color="60ECD4" w:themeColor="accent4" w:themeTint="99"/>
        </w:tcBorders>
      </w:tcPr>
    </w:tblStylePr>
    <w:tblStylePr w:type="nwCell">
      <w:tblPr/>
      <w:tcPr>
        <w:tcBorders>
          <w:bottom w:val="single" w:sz="4" w:space="0" w:color="60ECD4" w:themeColor="accent4" w:themeTint="99"/>
        </w:tcBorders>
      </w:tcPr>
    </w:tblStylePr>
    <w:tblStylePr w:type="seCell">
      <w:tblPr/>
      <w:tcPr>
        <w:tcBorders>
          <w:top w:val="single" w:sz="4" w:space="0" w:color="60ECD4" w:themeColor="accent4" w:themeTint="99"/>
        </w:tcBorders>
      </w:tcPr>
    </w:tblStylePr>
    <w:tblStylePr w:type="swCell">
      <w:tblPr/>
      <w:tcPr>
        <w:tcBorders>
          <w:top w:val="single" w:sz="4" w:space="0" w:color="60ECD4" w:themeColor="accent4" w:themeTint="99"/>
        </w:tcBorders>
      </w:tcPr>
    </w:tblStylePr>
  </w:style>
  <w:style w:type="table" w:customStyle="1" w:styleId="7-51">
    <w:name w:val="جدول شبكة 7 ملون - تمييز 51"/>
    <w:basedOn w:val="a3"/>
    <w:uiPriority w:val="52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bottom w:val="single" w:sz="4" w:space="0" w:color="0CF1CF" w:themeColor="accent5" w:themeTint="99"/>
        </w:tcBorders>
      </w:tcPr>
    </w:tblStylePr>
    <w:tblStylePr w:type="nwCell">
      <w:tblPr/>
      <w:tcPr>
        <w:tcBorders>
          <w:bottom w:val="single" w:sz="4" w:space="0" w:color="0CF1CF" w:themeColor="accent5" w:themeTint="99"/>
        </w:tcBorders>
      </w:tcPr>
    </w:tblStylePr>
    <w:tblStylePr w:type="seCell">
      <w:tblPr/>
      <w:tcPr>
        <w:tcBorders>
          <w:top w:val="single" w:sz="4" w:space="0" w:color="0CF1CF" w:themeColor="accent5" w:themeTint="99"/>
        </w:tcBorders>
      </w:tcPr>
    </w:tblStylePr>
    <w:tblStylePr w:type="swCell">
      <w:tblPr/>
      <w:tcPr>
        <w:tcBorders>
          <w:top w:val="single" w:sz="4" w:space="0" w:color="0CF1CF" w:themeColor="accent5" w:themeTint="99"/>
        </w:tcBorders>
      </w:tcPr>
    </w:tblStylePr>
  </w:style>
  <w:style w:type="table" w:customStyle="1" w:styleId="7-61">
    <w:name w:val="جدول شبكة 7 ملون - تمييز 61"/>
    <w:basedOn w:val="a3"/>
    <w:uiPriority w:val="52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bottom w:val="single" w:sz="4" w:space="0" w:color="6D83A1" w:themeColor="accent6" w:themeTint="99"/>
        </w:tcBorders>
      </w:tcPr>
    </w:tblStylePr>
    <w:tblStylePr w:type="nwCell">
      <w:tblPr/>
      <w:tcPr>
        <w:tcBorders>
          <w:bottom w:val="single" w:sz="4" w:space="0" w:color="6D83A1" w:themeColor="accent6" w:themeTint="99"/>
        </w:tcBorders>
      </w:tcPr>
    </w:tblStylePr>
    <w:tblStylePr w:type="seCell">
      <w:tblPr/>
      <w:tcPr>
        <w:tcBorders>
          <w:top w:val="single" w:sz="4" w:space="0" w:color="6D83A1" w:themeColor="accent6" w:themeTint="99"/>
        </w:tcBorders>
      </w:tcPr>
    </w:tblStylePr>
    <w:tblStylePr w:type="swCell">
      <w:tblPr/>
      <w:tcPr>
        <w:tcBorders>
          <w:top w:val="single" w:sz="4" w:space="0" w:color="6D83A1" w:themeColor="accent6" w:themeTint="99"/>
        </w:tcBorders>
      </w:tcPr>
    </w:tblStylePr>
  </w:style>
  <w:style w:type="character" w:customStyle="1" w:styleId="3Char">
    <w:name w:val="عنوان 3 Char"/>
    <w:basedOn w:val="a2"/>
    <w:link w:val="31"/>
    <w:uiPriority w:val="9"/>
    <w:semiHidden/>
    <w:rsid w:val="00572222"/>
    <w:rPr>
      <w:rFonts w:asciiTheme="majorHAnsi" w:eastAsiaTheme="majorEastAsia" w:hAnsiTheme="majorHAnsi" w:cstheme="majorBidi"/>
      <w:color w:val="63780B" w:themeColor="accent1" w:themeShade="7F"/>
      <w:kern w:val="16"/>
      <w:sz w:val="24"/>
      <w:szCs w:val="24"/>
      <w14:ligatures w14:val="standardContextual"/>
      <w14:numForm w14:val="oldStyle"/>
      <w14:numSpacing w14:val="proportional"/>
      <w14:cntxtAlts/>
    </w:rPr>
  </w:style>
  <w:style w:type="character" w:customStyle="1" w:styleId="4Char">
    <w:name w:val="عنوان 4 Char"/>
    <w:basedOn w:val="a2"/>
    <w:link w:val="41"/>
    <w:uiPriority w:val="9"/>
    <w:semiHidden/>
    <w:rsid w:val="00572222"/>
    <w:rPr>
      <w:rFonts w:asciiTheme="majorHAnsi" w:eastAsiaTheme="majorEastAsia" w:hAnsiTheme="majorHAnsi" w:cstheme="majorBidi"/>
      <w:i/>
      <w:iCs/>
      <w:color w:val="95B511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5Char">
    <w:name w:val="عنوان 5 Char"/>
    <w:basedOn w:val="a2"/>
    <w:link w:val="51"/>
    <w:uiPriority w:val="9"/>
    <w:semiHidden/>
    <w:rsid w:val="00572222"/>
    <w:rPr>
      <w:rFonts w:asciiTheme="majorHAnsi" w:eastAsiaTheme="majorEastAsia" w:hAnsiTheme="majorHAnsi" w:cstheme="majorBidi"/>
      <w:color w:val="95B511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6Char">
    <w:name w:val="عنوان 6 Char"/>
    <w:basedOn w:val="a2"/>
    <w:link w:val="6"/>
    <w:uiPriority w:val="9"/>
    <w:semiHidden/>
    <w:rsid w:val="00572222"/>
    <w:rPr>
      <w:rFonts w:asciiTheme="majorHAnsi" w:eastAsiaTheme="majorEastAsia" w:hAnsiTheme="majorHAnsi" w:cstheme="majorBidi"/>
      <w:color w:val="63780B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7Char">
    <w:name w:val="عنوان 7 Char"/>
    <w:basedOn w:val="a2"/>
    <w:link w:val="7"/>
    <w:uiPriority w:val="9"/>
    <w:semiHidden/>
    <w:rsid w:val="00572222"/>
    <w:rPr>
      <w:rFonts w:asciiTheme="majorHAnsi" w:eastAsiaTheme="majorEastAsia" w:hAnsiTheme="majorHAnsi" w:cstheme="majorBidi"/>
      <w:i/>
      <w:iCs/>
      <w:color w:val="63780B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8Char">
    <w:name w:val="عنوان 8 Char"/>
    <w:basedOn w:val="a2"/>
    <w:link w:val="8"/>
    <w:uiPriority w:val="9"/>
    <w:semiHidden/>
    <w:rsid w:val="00572222"/>
    <w:rPr>
      <w:rFonts w:asciiTheme="majorHAnsi" w:eastAsiaTheme="majorEastAsia" w:hAnsiTheme="majorHAnsi" w:cstheme="majorBidi"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customStyle="1" w:styleId="9Char">
    <w:name w:val="عنوان 9 Char"/>
    <w:basedOn w:val="a2"/>
    <w:link w:val="9"/>
    <w:uiPriority w:val="9"/>
    <w:semiHidden/>
    <w:rsid w:val="00572222"/>
    <w:rPr>
      <w:rFonts w:asciiTheme="majorHAnsi" w:eastAsiaTheme="majorEastAsia" w:hAnsiTheme="majorHAnsi" w:cstheme="majorBidi"/>
      <w:i/>
      <w:iCs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styleId="HTML">
    <w:name w:val="HTML Acronym"/>
    <w:basedOn w:val="a2"/>
    <w:uiPriority w:val="99"/>
    <w:semiHidden/>
    <w:unhideWhenUsed/>
    <w:rsid w:val="00572222"/>
    <w:rPr>
      <w:sz w:val="22"/>
    </w:rPr>
  </w:style>
  <w:style w:type="paragraph" w:styleId="HTML0">
    <w:name w:val="HTML Address"/>
    <w:basedOn w:val="a1"/>
    <w:link w:val="HTMLChar"/>
    <w:uiPriority w:val="99"/>
    <w:semiHidden/>
    <w:unhideWhenUsed/>
    <w:rsid w:val="00572222"/>
    <w:pPr>
      <w:spacing w:after="0" w:line="240" w:lineRule="auto"/>
    </w:pPr>
    <w:rPr>
      <w:i/>
      <w:iCs/>
    </w:rPr>
  </w:style>
  <w:style w:type="character" w:customStyle="1" w:styleId="HTMLChar">
    <w:name w:val="عنوان HTML Char"/>
    <w:basedOn w:val="a2"/>
    <w:link w:val="HTML0"/>
    <w:uiPriority w:val="99"/>
    <w:semiHidden/>
    <w:rsid w:val="00572222"/>
    <w:rPr>
      <w:i/>
      <w:iCs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1">
    <w:name w:val="HTML Cite"/>
    <w:basedOn w:val="a2"/>
    <w:uiPriority w:val="99"/>
    <w:semiHidden/>
    <w:unhideWhenUsed/>
    <w:rsid w:val="00572222"/>
    <w:rPr>
      <w:i/>
      <w:iCs/>
      <w:sz w:val="22"/>
    </w:rPr>
  </w:style>
  <w:style w:type="character" w:styleId="HTMLCode">
    <w:name w:val="HTML Code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Definition">
    <w:name w:val="HTML Definition"/>
    <w:basedOn w:val="a2"/>
    <w:uiPriority w:val="99"/>
    <w:semiHidden/>
    <w:unhideWhenUsed/>
    <w:rsid w:val="00572222"/>
    <w:rPr>
      <w:i/>
      <w:iCs/>
      <w:sz w:val="22"/>
    </w:rPr>
  </w:style>
  <w:style w:type="character" w:styleId="HTML2">
    <w:name w:val="HTML Keyboard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paragraph" w:styleId="HTML3">
    <w:name w:val="HTML Preformatted"/>
    <w:basedOn w:val="a1"/>
    <w:link w:val="HTMLChar0"/>
    <w:uiPriority w:val="99"/>
    <w:semiHidden/>
    <w:unhideWhenUsed/>
    <w:rsid w:val="00572222"/>
    <w:pPr>
      <w:spacing w:after="0" w:line="240" w:lineRule="auto"/>
    </w:pPr>
    <w:rPr>
      <w:rFonts w:ascii="Consolas" w:hAnsi="Consolas"/>
    </w:rPr>
  </w:style>
  <w:style w:type="character" w:customStyle="1" w:styleId="HTMLChar0">
    <w:name w:val="بتنسيق HTML مسبق Char"/>
    <w:basedOn w:val="a2"/>
    <w:link w:val="HTML3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4">
    <w:name w:val="HTML Sample"/>
    <w:basedOn w:val="a2"/>
    <w:uiPriority w:val="99"/>
    <w:semiHidden/>
    <w:unhideWhenUsed/>
    <w:rsid w:val="00572222"/>
    <w:rPr>
      <w:rFonts w:ascii="Consolas" w:hAnsi="Consolas"/>
      <w:sz w:val="24"/>
      <w:szCs w:val="24"/>
    </w:rPr>
  </w:style>
  <w:style w:type="character" w:styleId="HTML5">
    <w:name w:val="HTML Typewriter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Variable">
    <w:name w:val="HTML Variable"/>
    <w:basedOn w:val="a2"/>
    <w:uiPriority w:val="99"/>
    <w:semiHidden/>
    <w:unhideWhenUsed/>
    <w:rsid w:val="00572222"/>
    <w:rPr>
      <w:i/>
      <w:iCs/>
      <w:sz w:val="22"/>
    </w:rPr>
  </w:style>
  <w:style w:type="character" w:styleId="Hyperlink">
    <w:name w:val="Hyperlink"/>
    <w:basedOn w:val="a2"/>
    <w:uiPriority w:val="99"/>
    <w:semiHidden/>
    <w:unhideWhenUsed/>
    <w:rsid w:val="000F51EC"/>
    <w:rPr>
      <w:color w:val="0B6051" w:themeColor="accent4" w:themeShade="80"/>
      <w:sz w:val="22"/>
      <w:u w:val="single"/>
    </w:rPr>
  </w:style>
  <w:style w:type="paragraph" w:styleId="Index1">
    <w:name w:val="index 1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200" w:hanging="200"/>
    </w:pPr>
  </w:style>
  <w:style w:type="paragraph" w:styleId="Index2">
    <w:name w:val="index 2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400" w:hanging="200"/>
    </w:pPr>
  </w:style>
  <w:style w:type="paragraph" w:styleId="Index3">
    <w:name w:val="index 3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600" w:hanging="200"/>
    </w:pPr>
  </w:style>
  <w:style w:type="paragraph" w:styleId="Index4">
    <w:name w:val="index 4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800" w:hanging="200"/>
    </w:pPr>
  </w:style>
  <w:style w:type="paragraph" w:styleId="Index5">
    <w:name w:val="index 5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000" w:hanging="200"/>
    </w:pPr>
  </w:style>
  <w:style w:type="paragraph" w:styleId="Index6">
    <w:name w:val="index 6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200" w:hanging="200"/>
    </w:pPr>
  </w:style>
  <w:style w:type="paragraph" w:styleId="Index7">
    <w:name w:val="index 7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400" w:hanging="200"/>
    </w:pPr>
  </w:style>
  <w:style w:type="paragraph" w:styleId="Index8">
    <w:name w:val="index 8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600" w:hanging="200"/>
    </w:pPr>
  </w:style>
  <w:style w:type="paragraph" w:styleId="Index9">
    <w:name w:val="index 9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800" w:hanging="200"/>
    </w:pPr>
  </w:style>
  <w:style w:type="paragraph" w:styleId="aff7">
    <w:name w:val="index heading"/>
    <w:basedOn w:val="a1"/>
    <w:next w:val="Index1"/>
    <w:uiPriority w:val="99"/>
    <w:semiHidden/>
    <w:unhideWhenUsed/>
    <w:rsid w:val="00572222"/>
    <w:rPr>
      <w:rFonts w:asciiTheme="majorHAnsi" w:eastAsiaTheme="majorEastAsia" w:hAnsiTheme="majorHAnsi" w:cstheme="majorBidi"/>
      <w:b/>
      <w:bCs/>
    </w:rPr>
  </w:style>
  <w:style w:type="character" w:styleId="aff8">
    <w:name w:val="Intense Emphasis"/>
    <w:basedOn w:val="a2"/>
    <w:uiPriority w:val="21"/>
    <w:semiHidden/>
    <w:qFormat/>
    <w:rsid w:val="000F51EC"/>
    <w:rPr>
      <w:i/>
      <w:iCs/>
      <w:color w:val="95B511" w:themeColor="accent1" w:themeShade="BF"/>
      <w:sz w:val="22"/>
    </w:rPr>
  </w:style>
  <w:style w:type="paragraph" w:styleId="aff9">
    <w:name w:val="Intense Quote"/>
    <w:basedOn w:val="a1"/>
    <w:next w:val="a1"/>
    <w:link w:val="Chard"/>
    <w:uiPriority w:val="30"/>
    <w:semiHidden/>
    <w:qFormat/>
    <w:rsid w:val="000F51EC"/>
    <w:pPr>
      <w:pBdr>
        <w:top w:val="single" w:sz="4" w:space="10" w:color="C3EA1F" w:themeColor="accent1"/>
        <w:bottom w:val="single" w:sz="4" w:space="10" w:color="C3EA1F" w:themeColor="accent1"/>
      </w:pBdr>
      <w:spacing w:before="360" w:after="360"/>
      <w:ind w:left="864" w:right="864"/>
      <w:jc w:val="center"/>
    </w:pPr>
    <w:rPr>
      <w:i/>
      <w:iCs/>
      <w:color w:val="95B511" w:themeColor="accent1" w:themeShade="BF"/>
    </w:rPr>
  </w:style>
  <w:style w:type="character" w:customStyle="1" w:styleId="Chard">
    <w:name w:val="اقتباس مكثف Char"/>
    <w:basedOn w:val="a2"/>
    <w:link w:val="aff9"/>
    <w:uiPriority w:val="30"/>
    <w:semiHidden/>
    <w:rsid w:val="000F51EC"/>
    <w:rPr>
      <w:i/>
      <w:iCs/>
      <w:color w:val="95B511" w:themeColor="accent1" w:themeShade="BF"/>
    </w:rPr>
  </w:style>
  <w:style w:type="character" w:styleId="affa">
    <w:name w:val="Intense Reference"/>
    <w:basedOn w:val="a2"/>
    <w:uiPriority w:val="32"/>
    <w:semiHidden/>
    <w:qFormat/>
    <w:rsid w:val="000F51EC"/>
    <w:rPr>
      <w:b/>
      <w:bCs/>
      <w:caps w:val="0"/>
      <w:smallCaps/>
      <w:color w:val="95B511" w:themeColor="accent1" w:themeShade="BF"/>
      <w:spacing w:val="5"/>
      <w:sz w:val="22"/>
    </w:rPr>
  </w:style>
  <w:style w:type="table" w:styleId="affb">
    <w:name w:val="Light Grid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  <w:insideH w:val="single" w:sz="8" w:space="0" w:color="C3EA1F" w:themeColor="accent1"/>
        <w:insideV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18" w:space="0" w:color="C3EA1F" w:themeColor="accent1"/>
          <w:right w:val="single" w:sz="8" w:space="0" w:color="C3EA1F" w:themeColor="accent1"/>
          <w:insideH w:val="nil"/>
          <w:insideV w:val="single" w:sz="8" w:space="0" w:color="C3EA1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H w:val="nil"/>
          <w:insideV w:val="single" w:sz="8" w:space="0" w:color="C3EA1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band1Vert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  <w:shd w:val="clear" w:color="auto" w:fill="F0F9C7" w:themeFill="accent1" w:themeFillTint="3F"/>
      </w:tcPr>
    </w:tblStylePr>
    <w:tblStylePr w:type="band1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V w:val="single" w:sz="8" w:space="0" w:color="C3EA1F" w:themeColor="accent1"/>
        </w:tcBorders>
        <w:shd w:val="clear" w:color="auto" w:fill="F0F9C7" w:themeFill="accent1" w:themeFillTint="3F"/>
      </w:tcPr>
    </w:tblStylePr>
    <w:tblStylePr w:type="band2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V w:val="single" w:sz="8" w:space="0" w:color="C3EA1F" w:themeColor="accent1"/>
        </w:tcBorders>
      </w:tcPr>
    </w:tblStylePr>
  </w:style>
  <w:style w:type="table" w:styleId="-23">
    <w:name w:val="Light Grid Accent 2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  <w:insideH w:val="single" w:sz="8" w:space="0" w:color="9DCB08" w:themeColor="accent2"/>
        <w:insideV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18" w:space="0" w:color="9DCB08" w:themeColor="accent2"/>
          <w:right w:val="single" w:sz="8" w:space="0" w:color="9DCB08" w:themeColor="accent2"/>
          <w:insideH w:val="nil"/>
          <w:insideV w:val="single" w:sz="8" w:space="0" w:color="9DCB08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H w:val="nil"/>
          <w:insideV w:val="single" w:sz="8" w:space="0" w:color="9DCB08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band1Vert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  <w:shd w:val="clear" w:color="auto" w:fill="EBFCB7" w:themeFill="accent2" w:themeFillTint="3F"/>
      </w:tcPr>
    </w:tblStylePr>
    <w:tblStylePr w:type="band1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V w:val="single" w:sz="8" w:space="0" w:color="9DCB08" w:themeColor="accent2"/>
        </w:tcBorders>
        <w:shd w:val="clear" w:color="auto" w:fill="EBFCB7" w:themeFill="accent2" w:themeFillTint="3F"/>
      </w:tcPr>
    </w:tblStylePr>
    <w:tblStylePr w:type="band2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V w:val="single" w:sz="8" w:space="0" w:color="9DCB08" w:themeColor="accent2"/>
        </w:tcBorders>
      </w:tcPr>
    </w:tblStylePr>
  </w:style>
  <w:style w:type="table" w:styleId="-33">
    <w:name w:val="Light Grid Accent 3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  <w:insideH w:val="single" w:sz="8" w:space="0" w:color="10A48E" w:themeColor="accent3"/>
        <w:insideV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18" w:space="0" w:color="10A48E" w:themeColor="accent3"/>
          <w:right w:val="single" w:sz="8" w:space="0" w:color="10A48E" w:themeColor="accent3"/>
          <w:insideH w:val="nil"/>
          <w:insideV w:val="single" w:sz="8" w:space="0" w:color="10A48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H w:val="nil"/>
          <w:insideV w:val="single" w:sz="8" w:space="0" w:color="10A48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band1Vert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  <w:shd w:val="clear" w:color="auto" w:fill="B4F7ED" w:themeFill="accent3" w:themeFillTint="3F"/>
      </w:tcPr>
    </w:tblStylePr>
    <w:tblStylePr w:type="band1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V w:val="single" w:sz="8" w:space="0" w:color="10A48E" w:themeColor="accent3"/>
        </w:tcBorders>
        <w:shd w:val="clear" w:color="auto" w:fill="B4F7ED" w:themeFill="accent3" w:themeFillTint="3F"/>
      </w:tcPr>
    </w:tblStylePr>
    <w:tblStylePr w:type="band2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V w:val="single" w:sz="8" w:space="0" w:color="10A48E" w:themeColor="accent3"/>
        </w:tcBorders>
      </w:tcPr>
    </w:tblStylePr>
  </w:style>
  <w:style w:type="table" w:styleId="-43">
    <w:name w:val="Light Grid Accent 4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  <w:insideH w:val="single" w:sz="8" w:space="0" w:color="17C0A3" w:themeColor="accent4"/>
        <w:insideV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18" w:space="0" w:color="17C0A3" w:themeColor="accent4"/>
          <w:right w:val="single" w:sz="8" w:space="0" w:color="17C0A3" w:themeColor="accent4"/>
          <w:insideH w:val="nil"/>
          <w:insideV w:val="single" w:sz="8" w:space="0" w:color="17C0A3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H w:val="nil"/>
          <w:insideV w:val="single" w:sz="8" w:space="0" w:color="17C0A3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band1Vert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  <w:shd w:val="clear" w:color="auto" w:fill="BDF7ED" w:themeFill="accent4" w:themeFillTint="3F"/>
      </w:tcPr>
    </w:tblStylePr>
    <w:tblStylePr w:type="band1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V w:val="single" w:sz="8" w:space="0" w:color="17C0A3" w:themeColor="accent4"/>
        </w:tcBorders>
        <w:shd w:val="clear" w:color="auto" w:fill="BDF7ED" w:themeFill="accent4" w:themeFillTint="3F"/>
      </w:tcPr>
    </w:tblStylePr>
    <w:tblStylePr w:type="band2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V w:val="single" w:sz="8" w:space="0" w:color="17C0A3" w:themeColor="accent4"/>
        </w:tcBorders>
      </w:tcPr>
    </w:tblStylePr>
  </w:style>
  <w:style w:type="table" w:styleId="-53">
    <w:name w:val="Light Grid Accent 5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  <w:insideH w:val="single" w:sz="8" w:space="0" w:color="044F44" w:themeColor="accent5"/>
        <w:insideV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18" w:space="0" w:color="044F44" w:themeColor="accent5"/>
          <w:right w:val="single" w:sz="8" w:space="0" w:color="044F44" w:themeColor="accent5"/>
          <w:insideH w:val="nil"/>
          <w:insideV w:val="single" w:sz="8" w:space="0" w:color="044F4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H w:val="nil"/>
          <w:insideV w:val="single" w:sz="8" w:space="0" w:color="044F4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band1Vert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  <w:shd w:val="clear" w:color="auto" w:fill="9AFAEB" w:themeFill="accent5" w:themeFillTint="3F"/>
      </w:tcPr>
    </w:tblStylePr>
    <w:tblStylePr w:type="band1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V w:val="single" w:sz="8" w:space="0" w:color="044F44" w:themeColor="accent5"/>
        </w:tcBorders>
        <w:shd w:val="clear" w:color="auto" w:fill="9AFAEB" w:themeFill="accent5" w:themeFillTint="3F"/>
      </w:tcPr>
    </w:tblStylePr>
    <w:tblStylePr w:type="band2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V w:val="single" w:sz="8" w:space="0" w:color="044F44" w:themeColor="accent5"/>
        </w:tcBorders>
      </w:tcPr>
    </w:tblStylePr>
  </w:style>
  <w:style w:type="table" w:styleId="-63">
    <w:name w:val="Light Grid Accent 6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  <w:insideH w:val="single" w:sz="8" w:space="0" w:color="2C3644" w:themeColor="accent6"/>
        <w:insideV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18" w:space="0" w:color="2C3644" w:themeColor="accent6"/>
          <w:right w:val="single" w:sz="8" w:space="0" w:color="2C3644" w:themeColor="accent6"/>
          <w:insideH w:val="nil"/>
          <w:insideV w:val="single" w:sz="8" w:space="0" w:color="2C3644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H w:val="nil"/>
          <w:insideV w:val="single" w:sz="8" w:space="0" w:color="2C3644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band1Vert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  <w:shd w:val="clear" w:color="auto" w:fill="C3CCD8" w:themeFill="accent6" w:themeFillTint="3F"/>
      </w:tcPr>
    </w:tblStylePr>
    <w:tblStylePr w:type="band1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V w:val="single" w:sz="8" w:space="0" w:color="2C3644" w:themeColor="accent6"/>
        </w:tcBorders>
        <w:shd w:val="clear" w:color="auto" w:fill="C3CCD8" w:themeFill="accent6" w:themeFillTint="3F"/>
      </w:tcPr>
    </w:tblStylePr>
    <w:tblStylePr w:type="band2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V w:val="single" w:sz="8" w:space="0" w:color="2C3644" w:themeColor="accent6"/>
        </w:tcBorders>
      </w:tcPr>
    </w:tblStylePr>
  </w:style>
  <w:style w:type="table" w:styleId="affc">
    <w:name w:val="Light List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band1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</w:style>
  <w:style w:type="table" w:styleId="-24">
    <w:name w:val="Light List Accent 2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band1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</w:style>
  <w:style w:type="table" w:styleId="-34">
    <w:name w:val="Light List Accent 3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band1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</w:style>
  <w:style w:type="table" w:styleId="-44">
    <w:name w:val="Light List Accent 4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band1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</w:style>
  <w:style w:type="table" w:styleId="-54">
    <w:name w:val="Light List Accent 5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band1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</w:style>
  <w:style w:type="table" w:styleId="-64">
    <w:name w:val="Light List Accent 6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band1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</w:style>
  <w:style w:type="table" w:styleId="affd">
    <w:name w:val="Light Shading"/>
    <w:basedOn w:val="a3"/>
    <w:uiPriority w:val="60"/>
    <w:semiHidden/>
    <w:unhideWhenUsed/>
    <w:rsid w:val="0057222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3"/>
    <w:uiPriority w:val="60"/>
    <w:semiHidden/>
    <w:unhideWhenUsed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8" w:space="0" w:color="C3EA1F" w:themeColor="accent1"/>
        <w:bottom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EA1F" w:themeColor="accent1"/>
          <w:left w:val="nil"/>
          <w:bottom w:val="single" w:sz="8" w:space="0" w:color="C3EA1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EA1F" w:themeColor="accent1"/>
          <w:left w:val="nil"/>
          <w:bottom w:val="single" w:sz="8" w:space="0" w:color="C3EA1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</w:style>
  <w:style w:type="table" w:styleId="-25">
    <w:name w:val="Light Shading Accent 2"/>
    <w:basedOn w:val="a3"/>
    <w:uiPriority w:val="60"/>
    <w:semiHidden/>
    <w:unhideWhenUsed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8" w:space="0" w:color="9DCB08" w:themeColor="accent2"/>
        <w:bottom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CB08" w:themeColor="accent2"/>
          <w:left w:val="nil"/>
          <w:bottom w:val="single" w:sz="8" w:space="0" w:color="9DCB0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CB08" w:themeColor="accent2"/>
          <w:left w:val="nil"/>
          <w:bottom w:val="single" w:sz="8" w:space="0" w:color="9DCB0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</w:style>
  <w:style w:type="table" w:styleId="-35">
    <w:name w:val="Light Shading Accent 3"/>
    <w:basedOn w:val="a3"/>
    <w:uiPriority w:val="60"/>
    <w:semiHidden/>
    <w:unhideWhenUsed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8" w:space="0" w:color="10A48E" w:themeColor="accent3"/>
        <w:bottom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A48E" w:themeColor="accent3"/>
          <w:left w:val="nil"/>
          <w:bottom w:val="single" w:sz="8" w:space="0" w:color="10A48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A48E" w:themeColor="accent3"/>
          <w:left w:val="nil"/>
          <w:bottom w:val="single" w:sz="8" w:space="0" w:color="10A48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</w:style>
  <w:style w:type="table" w:styleId="-45">
    <w:name w:val="Light Shading Accent 4"/>
    <w:basedOn w:val="a3"/>
    <w:uiPriority w:val="60"/>
    <w:semiHidden/>
    <w:unhideWhenUsed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8" w:space="0" w:color="17C0A3" w:themeColor="accent4"/>
        <w:bottom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C0A3" w:themeColor="accent4"/>
          <w:left w:val="nil"/>
          <w:bottom w:val="single" w:sz="8" w:space="0" w:color="17C0A3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C0A3" w:themeColor="accent4"/>
          <w:left w:val="nil"/>
          <w:bottom w:val="single" w:sz="8" w:space="0" w:color="17C0A3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</w:style>
  <w:style w:type="table" w:styleId="-55">
    <w:name w:val="Light Shading Accent 5"/>
    <w:basedOn w:val="a3"/>
    <w:uiPriority w:val="60"/>
    <w:semiHidden/>
    <w:unhideWhenUsed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8" w:space="0" w:color="044F44" w:themeColor="accent5"/>
        <w:bottom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4F44" w:themeColor="accent5"/>
          <w:left w:val="nil"/>
          <w:bottom w:val="single" w:sz="8" w:space="0" w:color="044F4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4F44" w:themeColor="accent5"/>
          <w:left w:val="nil"/>
          <w:bottom w:val="single" w:sz="8" w:space="0" w:color="044F4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</w:style>
  <w:style w:type="table" w:styleId="-65">
    <w:name w:val="Light Shading Accent 6"/>
    <w:basedOn w:val="a3"/>
    <w:uiPriority w:val="60"/>
    <w:semiHidden/>
    <w:unhideWhenUsed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8" w:space="0" w:color="2C3644" w:themeColor="accent6"/>
        <w:bottom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C3644" w:themeColor="accent6"/>
          <w:left w:val="nil"/>
          <w:bottom w:val="single" w:sz="8" w:space="0" w:color="2C3644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C3644" w:themeColor="accent6"/>
          <w:left w:val="nil"/>
          <w:bottom w:val="single" w:sz="8" w:space="0" w:color="2C3644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</w:style>
  <w:style w:type="character" w:styleId="affe">
    <w:name w:val="line number"/>
    <w:basedOn w:val="a2"/>
    <w:uiPriority w:val="99"/>
    <w:semiHidden/>
    <w:unhideWhenUsed/>
    <w:rsid w:val="00572222"/>
    <w:rPr>
      <w:sz w:val="22"/>
    </w:rPr>
  </w:style>
  <w:style w:type="paragraph" w:styleId="afff">
    <w:name w:val="List"/>
    <w:basedOn w:val="a1"/>
    <w:uiPriority w:val="99"/>
    <w:semiHidden/>
    <w:unhideWhenUsed/>
    <w:rsid w:val="00572222"/>
    <w:pPr>
      <w:ind w:left="360" w:hanging="360"/>
      <w:contextualSpacing/>
    </w:pPr>
  </w:style>
  <w:style w:type="paragraph" w:styleId="25">
    <w:name w:val="List 2"/>
    <w:basedOn w:val="a1"/>
    <w:uiPriority w:val="99"/>
    <w:semiHidden/>
    <w:unhideWhenUsed/>
    <w:rsid w:val="00572222"/>
    <w:pPr>
      <w:ind w:left="720" w:hanging="360"/>
      <w:contextualSpacing/>
    </w:pPr>
  </w:style>
  <w:style w:type="paragraph" w:styleId="34">
    <w:name w:val="List 3"/>
    <w:basedOn w:val="a1"/>
    <w:uiPriority w:val="99"/>
    <w:semiHidden/>
    <w:unhideWhenUsed/>
    <w:rsid w:val="00572222"/>
    <w:pPr>
      <w:ind w:left="1080" w:hanging="360"/>
      <w:contextualSpacing/>
    </w:pPr>
  </w:style>
  <w:style w:type="paragraph" w:styleId="42">
    <w:name w:val="List 4"/>
    <w:basedOn w:val="a1"/>
    <w:uiPriority w:val="99"/>
    <w:semiHidden/>
    <w:unhideWhenUsed/>
    <w:rsid w:val="00572222"/>
    <w:pPr>
      <w:ind w:left="1440" w:hanging="360"/>
      <w:contextualSpacing/>
    </w:pPr>
  </w:style>
  <w:style w:type="paragraph" w:styleId="52">
    <w:name w:val="List 5"/>
    <w:basedOn w:val="a1"/>
    <w:uiPriority w:val="99"/>
    <w:semiHidden/>
    <w:unhideWhenUsed/>
    <w:rsid w:val="00572222"/>
    <w:pPr>
      <w:ind w:left="1800" w:hanging="360"/>
      <w:contextualSpacing/>
    </w:pPr>
  </w:style>
  <w:style w:type="paragraph" w:styleId="a0">
    <w:name w:val="List Bullet"/>
    <w:basedOn w:val="a1"/>
    <w:uiPriority w:val="99"/>
    <w:semiHidden/>
    <w:unhideWhenUsed/>
    <w:rsid w:val="00572222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572222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572222"/>
    <w:pPr>
      <w:numPr>
        <w:numId w:val="3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572222"/>
    <w:pPr>
      <w:numPr>
        <w:numId w:val="4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572222"/>
    <w:pPr>
      <w:numPr>
        <w:numId w:val="5"/>
      </w:numPr>
      <w:contextualSpacing/>
    </w:pPr>
  </w:style>
  <w:style w:type="paragraph" w:styleId="afff0">
    <w:name w:val="List Continue"/>
    <w:basedOn w:val="a1"/>
    <w:uiPriority w:val="99"/>
    <w:semiHidden/>
    <w:unhideWhenUsed/>
    <w:rsid w:val="00572222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semiHidden/>
    <w:unhideWhenUsed/>
    <w:rsid w:val="00572222"/>
    <w:pPr>
      <w:spacing w:after="120"/>
      <w:ind w:left="720"/>
      <w:contextualSpacing/>
    </w:pPr>
  </w:style>
  <w:style w:type="paragraph" w:styleId="35">
    <w:name w:val="List Continue 3"/>
    <w:basedOn w:val="a1"/>
    <w:uiPriority w:val="99"/>
    <w:semiHidden/>
    <w:unhideWhenUsed/>
    <w:rsid w:val="00572222"/>
    <w:pPr>
      <w:spacing w:after="120"/>
      <w:ind w:left="1080"/>
      <w:contextualSpacing/>
    </w:pPr>
  </w:style>
  <w:style w:type="paragraph" w:styleId="43">
    <w:name w:val="List Continue 4"/>
    <w:basedOn w:val="a1"/>
    <w:uiPriority w:val="99"/>
    <w:semiHidden/>
    <w:unhideWhenUsed/>
    <w:rsid w:val="00572222"/>
    <w:pPr>
      <w:spacing w:after="120"/>
      <w:ind w:left="1440"/>
      <w:contextualSpacing/>
    </w:pPr>
  </w:style>
  <w:style w:type="paragraph" w:styleId="53">
    <w:name w:val="List Continue 5"/>
    <w:basedOn w:val="a1"/>
    <w:uiPriority w:val="99"/>
    <w:semiHidden/>
    <w:unhideWhenUsed/>
    <w:rsid w:val="00572222"/>
    <w:pPr>
      <w:spacing w:after="120"/>
      <w:ind w:left="1800"/>
      <w:contextualSpacing/>
    </w:pPr>
  </w:style>
  <w:style w:type="paragraph" w:styleId="a">
    <w:name w:val="List Number"/>
    <w:basedOn w:val="a1"/>
    <w:uiPriority w:val="99"/>
    <w:semiHidden/>
    <w:unhideWhenUsed/>
    <w:rsid w:val="00572222"/>
    <w:pPr>
      <w:numPr>
        <w:numId w:val="6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572222"/>
    <w:pPr>
      <w:numPr>
        <w:numId w:val="7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572222"/>
    <w:pPr>
      <w:numPr>
        <w:numId w:val="8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572222"/>
    <w:pPr>
      <w:numPr>
        <w:numId w:val="9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572222"/>
    <w:pPr>
      <w:numPr>
        <w:numId w:val="10"/>
      </w:numPr>
      <w:contextualSpacing/>
    </w:pPr>
  </w:style>
  <w:style w:type="paragraph" w:styleId="afff1">
    <w:name w:val="List Paragraph"/>
    <w:basedOn w:val="a1"/>
    <w:uiPriority w:val="34"/>
    <w:semiHidden/>
    <w:qFormat/>
    <w:rsid w:val="00572222"/>
    <w:pPr>
      <w:ind w:left="720"/>
      <w:contextualSpacing/>
    </w:pPr>
  </w:style>
  <w:style w:type="table" w:customStyle="1" w:styleId="110">
    <w:name w:val="جدول قائمة 1 فاتح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1-110">
    <w:name w:val="جدول قائمة 1 فاتح - تمييز 1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1-210">
    <w:name w:val="جدول قائمة 1 فاتح - تمييز 2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1-310">
    <w:name w:val="جدول قائمة 1 فاتح - تمييز 3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1-410">
    <w:name w:val="جدول قائمة 1 فاتح - تمييز 4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1-510">
    <w:name w:val="جدول قائمة 1 فاتح - تمييز 5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1-610">
    <w:name w:val="جدول قائمة 1 فاتح - تمييز 6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211">
    <w:name w:val="جدول قائمة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2-110">
    <w:name w:val="جدول قائمة 2 - تمييز 1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bottom w:val="single" w:sz="4" w:space="0" w:color="DBF278" w:themeColor="accent1" w:themeTint="99"/>
        <w:insideH w:val="single" w:sz="4" w:space="0" w:color="DBF278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2-210">
    <w:name w:val="جدول قائمة 2 - تمييز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bottom w:val="single" w:sz="4" w:space="0" w:color="D0F852" w:themeColor="accent2" w:themeTint="99"/>
        <w:insideH w:val="single" w:sz="4" w:space="0" w:color="D0F852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2-310">
    <w:name w:val="جدول قائمة 2 - تمييز 3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bottom w:val="single" w:sz="4" w:space="0" w:color="4AEDD5" w:themeColor="accent3" w:themeTint="99"/>
        <w:insideH w:val="single" w:sz="4" w:space="0" w:color="4AEDD5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2-410">
    <w:name w:val="جدول قائمة 2 - تمييز 4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bottom w:val="single" w:sz="4" w:space="0" w:color="60ECD4" w:themeColor="accent4" w:themeTint="99"/>
        <w:insideH w:val="single" w:sz="4" w:space="0" w:color="60ECD4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2-510">
    <w:name w:val="جدول قائمة 2 - تمييز 5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bottom w:val="single" w:sz="4" w:space="0" w:color="0CF1CF" w:themeColor="accent5" w:themeTint="99"/>
        <w:insideH w:val="single" w:sz="4" w:space="0" w:color="0CF1C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2-610">
    <w:name w:val="جدول قائمة 2 - تمييز 6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bottom w:val="single" w:sz="4" w:space="0" w:color="6D83A1" w:themeColor="accent6" w:themeTint="99"/>
        <w:insideH w:val="single" w:sz="4" w:space="0" w:color="6D83A1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311">
    <w:name w:val="جدول قائمة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3-110">
    <w:name w:val="جدول قائمة 3 - تمييز 1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3EA1F" w:themeColor="accent1"/>
        <w:left w:val="single" w:sz="4" w:space="0" w:color="C3EA1F" w:themeColor="accent1"/>
        <w:bottom w:val="single" w:sz="4" w:space="0" w:color="C3EA1F" w:themeColor="accent1"/>
        <w:right w:val="single" w:sz="4" w:space="0" w:color="C3EA1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3EA1F" w:themeColor="accent1"/>
          <w:right w:val="single" w:sz="4" w:space="0" w:color="C3EA1F" w:themeColor="accent1"/>
        </w:tcBorders>
      </w:tcPr>
    </w:tblStylePr>
    <w:tblStylePr w:type="band1Horz">
      <w:tblPr/>
      <w:tcPr>
        <w:tcBorders>
          <w:top w:val="single" w:sz="4" w:space="0" w:color="C3EA1F" w:themeColor="accent1"/>
          <w:bottom w:val="single" w:sz="4" w:space="0" w:color="C3EA1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3EA1F" w:themeColor="accent1"/>
          <w:left w:val="nil"/>
        </w:tcBorders>
      </w:tcPr>
    </w:tblStylePr>
    <w:tblStylePr w:type="swCell">
      <w:tblPr/>
      <w:tcPr>
        <w:tcBorders>
          <w:top w:val="double" w:sz="4" w:space="0" w:color="C3EA1F" w:themeColor="accent1"/>
          <w:right w:val="nil"/>
        </w:tcBorders>
      </w:tcPr>
    </w:tblStylePr>
  </w:style>
  <w:style w:type="table" w:customStyle="1" w:styleId="3-210">
    <w:name w:val="جدول قائمة 3 - تمييز 2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DCB08" w:themeColor="accent2"/>
        <w:left w:val="single" w:sz="4" w:space="0" w:color="9DCB08" w:themeColor="accent2"/>
        <w:bottom w:val="single" w:sz="4" w:space="0" w:color="9DCB08" w:themeColor="accent2"/>
        <w:right w:val="single" w:sz="4" w:space="0" w:color="9DCB08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DCB08" w:themeColor="accent2"/>
          <w:right w:val="single" w:sz="4" w:space="0" w:color="9DCB08" w:themeColor="accent2"/>
        </w:tcBorders>
      </w:tcPr>
    </w:tblStylePr>
    <w:tblStylePr w:type="band1Horz">
      <w:tblPr/>
      <w:tcPr>
        <w:tcBorders>
          <w:top w:val="single" w:sz="4" w:space="0" w:color="9DCB08" w:themeColor="accent2"/>
          <w:bottom w:val="single" w:sz="4" w:space="0" w:color="9DCB08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DCB08" w:themeColor="accent2"/>
          <w:left w:val="nil"/>
        </w:tcBorders>
      </w:tcPr>
    </w:tblStylePr>
    <w:tblStylePr w:type="swCell">
      <w:tblPr/>
      <w:tcPr>
        <w:tcBorders>
          <w:top w:val="double" w:sz="4" w:space="0" w:color="9DCB08" w:themeColor="accent2"/>
          <w:right w:val="nil"/>
        </w:tcBorders>
      </w:tcPr>
    </w:tblStylePr>
  </w:style>
  <w:style w:type="table" w:customStyle="1" w:styleId="3-310">
    <w:name w:val="جدول قائمة 3 - تمييز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10A48E" w:themeColor="accent3"/>
        <w:left w:val="single" w:sz="4" w:space="0" w:color="10A48E" w:themeColor="accent3"/>
        <w:bottom w:val="single" w:sz="4" w:space="0" w:color="10A48E" w:themeColor="accent3"/>
        <w:right w:val="single" w:sz="4" w:space="0" w:color="10A48E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0A48E" w:themeColor="accent3"/>
          <w:right w:val="single" w:sz="4" w:space="0" w:color="10A48E" w:themeColor="accent3"/>
        </w:tcBorders>
      </w:tcPr>
    </w:tblStylePr>
    <w:tblStylePr w:type="band1Horz">
      <w:tblPr/>
      <w:tcPr>
        <w:tcBorders>
          <w:top w:val="single" w:sz="4" w:space="0" w:color="10A48E" w:themeColor="accent3"/>
          <w:bottom w:val="single" w:sz="4" w:space="0" w:color="10A48E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0A48E" w:themeColor="accent3"/>
          <w:left w:val="nil"/>
        </w:tcBorders>
      </w:tcPr>
    </w:tblStylePr>
    <w:tblStylePr w:type="swCell">
      <w:tblPr/>
      <w:tcPr>
        <w:tcBorders>
          <w:top w:val="double" w:sz="4" w:space="0" w:color="10A48E" w:themeColor="accent3"/>
          <w:right w:val="nil"/>
        </w:tcBorders>
      </w:tcPr>
    </w:tblStylePr>
  </w:style>
  <w:style w:type="table" w:customStyle="1" w:styleId="3-410">
    <w:name w:val="جدول قائمة 3 - تمييز 4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17C0A3" w:themeColor="accent4"/>
        <w:left w:val="single" w:sz="4" w:space="0" w:color="17C0A3" w:themeColor="accent4"/>
        <w:bottom w:val="single" w:sz="4" w:space="0" w:color="17C0A3" w:themeColor="accent4"/>
        <w:right w:val="single" w:sz="4" w:space="0" w:color="17C0A3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7C0A3" w:themeColor="accent4"/>
          <w:right w:val="single" w:sz="4" w:space="0" w:color="17C0A3" w:themeColor="accent4"/>
        </w:tcBorders>
      </w:tcPr>
    </w:tblStylePr>
    <w:tblStylePr w:type="band1Horz">
      <w:tblPr/>
      <w:tcPr>
        <w:tcBorders>
          <w:top w:val="single" w:sz="4" w:space="0" w:color="17C0A3" w:themeColor="accent4"/>
          <w:bottom w:val="single" w:sz="4" w:space="0" w:color="17C0A3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7C0A3" w:themeColor="accent4"/>
          <w:left w:val="nil"/>
        </w:tcBorders>
      </w:tcPr>
    </w:tblStylePr>
    <w:tblStylePr w:type="swCell">
      <w:tblPr/>
      <w:tcPr>
        <w:tcBorders>
          <w:top w:val="double" w:sz="4" w:space="0" w:color="17C0A3" w:themeColor="accent4"/>
          <w:right w:val="nil"/>
        </w:tcBorders>
      </w:tcPr>
    </w:tblStylePr>
  </w:style>
  <w:style w:type="table" w:customStyle="1" w:styleId="3-510">
    <w:name w:val="جدول قائمة 3 - تمييز 5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44F44" w:themeColor="accent5"/>
        <w:left w:val="single" w:sz="4" w:space="0" w:color="044F44" w:themeColor="accent5"/>
        <w:bottom w:val="single" w:sz="4" w:space="0" w:color="044F44" w:themeColor="accent5"/>
        <w:right w:val="single" w:sz="4" w:space="0" w:color="044F4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44F44" w:themeColor="accent5"/>
          <w:right w:val="single" w:sz="4" w:space="0" w:color="044F44" w:themeColor="accent5"/>
        </w:tcBorders>
      </w:tcPr>
    </w:tblStylePr>
    <w:tblStylePr w:type="band1Horz">
      <w:tblPr/>
      <w:tcPr>
        <w:tcBorders>
          <w:top w:val="single" w:sz="4" w:space="0" w:color="044F44" w:themeColor="accent5"/>
          <w:bottom w:val="single" w:sz="4" w:space="0" w:color="044F4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44F44" w:themeColor="accent5"/>
          <w:left w:val="nil"/>
        </w:tcBorders>
      </w:tcPr>
    </w:tblStylePr>
    <w:tblStylePr w:type="swCell">
      <w:tblPr/>
      <w:tcPr>
        <w:tcBorders>
          <w:top w:val="double" w:sz="4" w:space="0" w:color="044F44" w:themeColor="accent5"/>
          <w:right w:val="nil"/>
        </w:tcBorders>
      </w:tcPr>
    </w:tblStylePr>
  </w:style>
  <w:style w:type="table" w:customStyle="1" w:styleId="3-610">
    <w:name w:val="جدول قائمة 3 - تمييز 6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2C3644" w:themeColor="accent6"/>
        <w:left w:val="single" w:sz="4" w:space="0" w:color="2C3644" w:themeColor="accent6"/>
        <w:bottom w:val="single" w:sz="4" w:space="0" w:color="2C3644" w:themeColor="accent6"/>
        <w:right w:val="single" w:sz="4" w:space="0" w:color="2C3644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C3644" w:themeColor="accent6"/>
          <w:right w:val="single" w:sz="4" w:space="0" w:color="2C3644" w:themeColor="accent6"/>
        </w:tcBorders>
      </w:tcPr>
    </w:tblStylePr>
    <w:tblStylePr w:type="band1Horz">
      <w:tblPr/>
      <w:tcPr>
        <w:tcBorders>
          <w:top w:val="single" w:sz="4" w:space="0" w:color="2C3644" w:themeColor="accent6"/>
          <w:bottom w:val="single" w:sz="4" w:space="0" w:color="2C3644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C3644" w:themeColor="accent6"/>
          <w:left w:val="nil"/>
        </w:tcBorders>
      </w:tcPr>
    </w:tblStylePr>
    <w:tblStylePr w:type="swCell">
      <w:tblPr/>
      <w:tcPr>
        <w:tcBorders>
          <w:top w:val="double" w:sz="4" w:space="0" w:color="2C3644" w:themeColor="accent6"/>
          <w:right w:val="nil"/>
        </w:tcBorders>
      </w:tcPr>
    </w:tblStylePr>
  </w:style>
  <w:style w:type="table" w:customStyle="1" w:styleId="411">
    <w:name w:val="جدول قائمة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4-110">
    <w:name w:val="جدول قائمة 4 - تمييز 1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EA1F" w:themeColor="accent1"/>
          <w:left w:val="single" w:sz="4" w:space="0" w:color="C3EA1F" w:themeColor="accent1"/>
          <w:bottom w:val="single" w:sz="4" w:space="0" w:color="C3EA1F" w:themeColor="accent1"/>
          <w:right w:val="single" w:sz="4" w:space="0" w:color="C3EA1F" w:themeColor="accent1"/>
          <w:insideH w:val="nil"/>
        </w:tcBorders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4-210">
    <w:name w:val="جدول قائمة 4 - تمييز 2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CB08" w:themeColor="accent2"/>
          <w:left w:val="single" w:sz="4" w:space="0" w:color="9DCB08" w:themeColor="accent2"/>
          <w:bottom w:val="single" w:sz="4" w:space="0" w:color="9DCB08" w:themeColor="accent2"/>
          <w:right w:val="single" w:sz="4" w:space="0" w:color="9DCB08" w:themeColor="accent2"/>
          <w:insideH w:val="nil"/>
        </w:tcBorders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4-310">
    <w:name w:val="جدول قائمة 4 - تمييز 3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0A48E" w:themeColor="accent3"/>
          <w:left w:val="single" w:sz="4" w:space="0" w:color="10A48E" w:themeColor="accent3"/>
          <w:bottom w:val="single" w:sz="4" w:space="0" w:color="10A48E" w:themeColor="accent3"/>
          <w:right w:val="single" w:sz="4" w:space="0" w:color="10A48E" w:themeColor="accent3"/>
          <w:insideH w:val="nil"/>
        </w:tcBorders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4-410">
    <w:name w:val="جدول قائمة 4 - تمييز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C0A3" w:themeColor="accent4"/>
          <w:left w:val="single" w:sz="4" w:space="0" w:color="17C0A3" w:themeColor="accent4"/>
          <w:bottom w:val="single" w:sz="4" w:space="0" w:color="17C0A3" w:themeColor="accent4"/>
          <w:right w:val="single" w:sz="4" w:space="0" w:color="17C0A3" w:themeColor="accent4"/>
          <w:insideH w:val="nil"/>
        </w:tcBorders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4-510">
    <w:name w:val="جدول قائمة 4 - تمييز 5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44F44" w:themeColor="accent5"/>
          <w:left w:val="single" w:sz="4" w:space="0" w:color="044F44" w:themeColor="accent5"/>
          <w:bottom w:val="single" w:sz="4" w:space="0" w:color="044F44" w:themeColor="accent5"/>
          <w:right w:val="single" w:sz="4" w:space="0" w:color="044F44" w:themeColor="accent5"/>
          <w:insideH w:val="nil"/>
        </w:tcBorders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4-610">
    <w:name w:val="جدول قائمة 4 - تمييز 6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3644" w:themeColor="accent6"/>
          <w:left w:val="single" w:sz="4" w:space="0" w:color="2C3644" w:themeColor="accent6"/>
          <w:bottom w:val="single" w:sz="4" w:space="0" w:color="2C3644" w:themeColor="accent6"/>
          <w:right w:val="single" w:sz="4" w:space="0" w:color="2C3644" w:themeColor="accent6"/>
          <w:insideH w:val="nil"/>
        </w:tcBorders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511">
    <w:name w:val="جدول قائمة 5 داكن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110">
    <w:name w:val="جدول قائمة 5 داكن - تمييز 1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3EA1F" w:themeColor="accent1"/>
        <w:left w:val="single" w:sz="24" w:space="0" w:color="C3EA1F" w:themeColor="accent1"/>
        <w:bottom w:val="single" w:sz="24" w:space="0" w:color="C3EA1F" w:themeColor="accent1"/>
        <w:right w:val="single" w:sz="24" w:space="0" w:color="C3EA1F" w:themeColor="accent1"/>
      </w:tblBorders>
    </w:tblPr>
    <w:tcPr>
      <w:shd w:val="clear" w:color="auto" w:fill="C3EA1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210">
    <w:name w:val="جدول قائمة 5 داكن - تمييز 2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DCB08" w:themeColor="accent2"/>
        <w:left w:val="single" w:sz="24" w:space="0" w:color="9DCB08" w:themeColor="accent2"/>
        <w:bottom w:val="single" w:sz="24" w:space="0" w:color="9DCB08" w:themeColor="accent2"/>
        <w:right w:val="single" w:sz="24" w:space="0" w:color="9DCB08" w:themeColor="accent2"/>
      </w:tblBorders>
    </w:tblPr>
    <w:tcPr>
      <w:shd w:val="clear" w:color="auto" w:fill="9DCB08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310">
    <w:name w:val="جدول قائمة 5 داكن - تمييز 3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0A48E" w:themeColor="accent3"/>
        <w:left w:val="single" w:sz="24" w:space="0" w:color="10A48E" w:themeColor="accent3"/>
        <w:bottom w:val="single" w:sz="24" w:space="0" w:color="10A48E" w:themeColor="accent3"/>
        <w:right w:val="single" w:sz="24" w:space="0" w:color="10A48E" w:themeColor="accent3"/>
      </w:tblBorders>
    </w:tblPr>
    <w:tcPr>
      <w:shd w:val="clear" w:color="auto" w:fill="10A48E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410">
    <w:name w:val="جدول قائمة 5 داكن - تمييز 4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7C0A3" w:themeColor="accent4"/>
        <w:left w:val="single" w:sz="24" w:space="0" w:color="17C0A3" w:themeColor="accent4"/>
        <w:bottom w:val="single" w:sz="24" w:space="0" w:color="17C0A3" w:themeColor="accent4"/>
        <w:right w:val="single" w:sz="24" w:space="0" w:color="17C0A3" w:themeColor="accent4"/>
      </w:tblBorders>
    </w:tblPr>
    <w:tcPr>
      <w:shd w:val="clear" w:color="auto" w:fill="17C0A3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510">
    <w:name w:val="جدول قائمة 5 داكن - تمييز 5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44F44" w:themeColor="accent5"/>
        <w:left w:val="single" w:sz="24" w:space="0" w:color="044F44" w:themeColor="accent5"/>
        <w:bottom w:val="single" w:sz="24" w:space="0" w:color="044F44" w:themeColor="accent5"/>
        <w:right w:val="single" w:sz="24" w:space="0" w:color="044F44" w:themeColor="accent5"/>
      </w:tblBorders>
    </w:tblPr>
    <w:tcPr>
      <w:shd w:val="clear" w:color="auto" w:fill="044F4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610">
    <w:name w:val="جدول قائمة 5 داكن - تمييز 6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C3644" w:themeColor="accent6"/>
        <w:left w:val="single" w:sz="24" w:space="0" w:color="2C3644" w:themeColor="accent6"/>
        <w:bottom w:val="single" w:sz="24" w:space="0" w:color="2C3644" w:themeColor="accent6"/>
        <w:right w:val="single" w:sz="24" w:space="0" w:color="2C3644" w:themeColor="accent6"/>
      </w:tblBorders>
    </w:tblPr>
    <w:tcPr>
      <w:shd w:val="clear" w:color="auto" w:fill="2C3644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610">
    <w:name w:val="جدول قائمة 6 ملون1"/>
    <w:basedOn w:val="a3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6-110">
    <w:name w:val="جدول قائمة 6 ملون - تمييز 11"/>
    <w:basedOn w:val="a3"/>
    <w:uiPriority w:val="51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C3EA1F" w:themeColor="accent1"/>
        <w:bottom w:val="single" w:sz="4" w:space="0" w:color="C3EA1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C3EA1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6-210">
    <w:name w:val="جدول قائمة 6 ملون - تمييز 21"/>
    <w:basedOn w:val="a3"/>
    <w:uiPriority w:val="51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9DCB08" w:themeColor="accent2"/>
        <w:bottom w:val="single" w:sz="4" w:space="0" w:color="9DCB08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9DCB08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6-310">
    <w:name w:val="جدول قائمة 6 ملون - تمييز 31"/>
    <w:basedOn w:val="a3"/>
    <w:uiPriority w:val="51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10A48E" w:themeColor="accent3"/>
        <w:bottom w:val="single" w:sz="4" w:space="0" w:color="10A48E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10A48E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6-410">
    <w:name w:val="جدول قائمة 6 ملون - تمييز 41"/>
    <w:basedOn w:val="a3"/>
    <w:uiPriority w:val="51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17C0A3" w:themeColor="accent4"/>
        <w:bottom w:val="single" w:sz="4" w:space="0" w:color="17C0A3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17C0A3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6-510">
    <w:name w:val="جدول قائمة 6 ملون - تمييز 51"/>
    <w:basedOn w:val="a3"/>
    <w:uiPriority w:val="51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44F44" w:themeColor="accent5"/>
        <w:bottom w:val="single" w:sz="4" w:space="0" w:color="044F4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044F4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6-610">
    <w:name w:val="جدول قائمة 6 ملون - تمييز 61"/>
    <w:basedOn w:val="a3"/>
    <w:uiPriority w:val="51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2C3644" w:themeColor="accent6"/>
        <w:bottom w:val="single" w:sz="4" w:space="0" w:color="2C3644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2C3644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710">
    <w:name w:val="جدول قائمة 7 ملون1"/>
    <w:basedOn w:val="a3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110">
    <w:name w:val="جدول قائمة 7 ملون - تمييز 11"/>
    <w:basedOn w:val="a3"/>
    <w:uiPriority w:val="52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3EA1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3EA1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3EA1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3EA1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210">
    <w:name w:val="جدول قائمة 7 ملون - تمييز 21"/>
    <w:basedOn w:val="a3"/>
    <w:uiPriority w:val="52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DCB08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DCB08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DCB08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DCB08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310">
    <w:name w:val="جدول قائمة 7 ملون - تمييز 31"/>
    <w:basedOn w:val="a3"/>
    <w:uiPriority w:val="52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0A48E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0A48E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0A48E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0A48E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410">
    <w:name w:val="جدول قائمة 7 ملون - تمييز 41"/>
    <w:basedOn w:val="a3"/>
    <w:uiPriority w:val="52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7C0A3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7C0A3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7C0A3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7C0A3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510">
    <w:name w:val="جدول قائمة 7 ملون - تمييز 51"/>
    <w:basedOn w:val="a3"/>
    <w:uiPriority w:val="52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44F4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44F4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44F4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44F4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610">
    <w:name w:val="جدول قائمة 7 ملون - تمييز 61"/>
    <w:basedOn w:val="a3"/>
    <w:uiPriority w:val="52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C3644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C3644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C3644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C3644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2">
    <w:name w:val="macro"/>
    <w:link w:val="Chare"/>
    <w:uiPriority w:val="99"/>
    <w:semiHidden/>
    <w:unhideWhenUsed/>
    <w:rsid w:val="0057222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kern w:val="16"/>
      <w14:ligatures w14:val="standardContextual"/>
      <w14:numForm w14:val="oldStyle"/>
      <w14:numSpacing w14:val="proportional"/>
      <w14:cntxtAlts/>
    </w:rPr>
  </w:style>
  <w:style w:type="character" w:customStyle="1" w:styleId="Chare">
    <w:name w:val="نص ماكرو Char"/>
    <w:basedOn w:val="a2"/>
    <w:link w:val="afff2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10">
    <w:name w:val="Medium Grid 1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2EF57" w:themeColor="accent1" w:themeTint="BF"/>
        <w:left w:val="single" w:sz="8" w:space="0" w:color="D2EF57" w:themeColor="accent1" w:themeTint="BF"/>
        <w:bottom w:val="single" w:sz="8" w:space="0" w:color="D2EF57" w:themeColor="accent1" w:themeTint="BF"/>
        <w:right w:val="single" w:sz="8" w:space="0" w:color="D2EF57" w:themeColor="accent1" w:themeTint="BF"/>
        <w:insideH w:val="single" w:sz="8" w:space="0" w:color="D2EF57" w:themeColor="accent1" w:themeTint="BF"/>
        <w:insideV w:val="single" w:sz="8" w:space="0" w:color="D2EF57" w:themeColor="accent1" w:themeTint="BF"/>
      </w:tblBorders>
    </w:tblPr>
    <w:tcPr>
      <w:shd w:val="clear" w:color="auto" w:fill="F0F9C7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2EF5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shd w:val="clear" w:color="auto" w:fill="E1F48F" w:themeFill="accent1" w:themeFillTint="7F"/>
      </w:tcPr>
    </w:tblStylePr>
  </w:style>
  <w:style w:type="table" w:styleId="1-2">
    <w:name w:val="Medium Grid 1 Accent 2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4F627" w:themeColor="accent2" w:themeTint="BF"/>
        <w:left w:val="single" w:sz="8" w:space="0" w:color="C4F627" w:themeColor="accent2" w:themeTint="BF"/>
        <w:bottom w:val="single" w:sz="8" w:space="0" w:color="C4F627" w:themeColor="accent2" w:themeTint="BF"/>
        <w:right w:val="single" w:sz="8" w:space="0" w:color="C4F627" w:themeColor="accent2" w:themeTint="BF"/>
        <w:insideH w:val="single" w:sz="8" w:space="0" w:color="C4F627" w:themeColor="accent2" w:themeTint="BF"/>
        <w:insideV w:val="single" w:sz="8" w:space="0" w:color="C4F627" w:themeColor="accent2" w:themeTint="BF"/>
      </w:tblBorders>
    </w:tblPr>
    <w:tcPr>
      <w:shd w:val="clear" w:color="auto" w:fill="EBFCB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F62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shd w:val="clear" w:color="auto" w:fill="D8F96F" w:themeFill="accent2" w:themeFillTint="7F"/>
      </w:tcPr>
    </w:tblStylePr>
  </w:style>
  <w:style w:type="table" w:styleId="1-3">
    <w:name w:val="Medium Grid 1 Accent 3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DE9CA" w:themeColor="accent3" w:themeTint="BF"/>
        <w:left w:val="single" w:sz="8" w:space="0" w:color="1DE9CA" w:themeColor="accent3" w:themeTint="BF"/>
        <w:bottom w:val="single" w:sz="8" w:space="0" w:color="1DE9CA" w:themeColor="accent3" w:themeTint="BF"/>
        <w:right w:val="single" w:sz="8" w:space="0" w:color="1DE9CA" w:themeColor="accent3" w:themeTint="BF"/>
        <w:insideH w:val="single" w:sz="8" w:space="0" w:color="1DE9CA" w:themeColor="accent3" w:themeTint="BF"/>
        <w:insideV w:val="single" w:sz="8" w:space="0" w:color="1DE9CA" w:themeColor="accent3" w:themeTint="BF"/>
      </w:tblBorders>
    </w:tblPr>
    <w:tcPr>
      <w:shd w:val="clear" w:color="auto" w:fill="B4F7ED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DE9CA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1-4">
    <w:name w:val="Medium Grid 1 Accent 4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9E7C9" w:themeColor="accent4" w:themeTint="BF"/>
        <w:left w:val="single" w:sz="8" w:space="0" w:color="39E7C9" w:themeColor="accent4" w:themeTint="BF"/>
        <w:bottom w:val="single" w:sz="8" w:space="0" w:color="39E7C9" w:themeColor="accent4" w:themeTint="BF"/>
        <w:right w:val="single" w:sz="8" w:space="0" w:color="39E7C9" w:themeColor="accent4" w:themeTint="BF"/>
        <w:insideH w:val="single" w:sz="8" w:space="0" w:color="39E7C9" w:themeColor="accent4" w:themeTint="BF"/>
        <w:insideV w:val="single" w:sz="8" w:space="0" w:color="39E7C9" w:themeColor="accent4" w:themeTint="BF"/>
      </w:tblBorders>
    </w:tblPr>
    <w:tcPr>
      <w:shd w:val="clear" w:color="auto" w:fill="BDF7ED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9E7C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shd w:val="clear" w:color="auto" w:fill="7BEFDB" w:themeFill="accent4" w:themeFillTint="7F"/>
      </w:tcPr>
    </w:tblStylePr>
  </w:style>
  <w:style w:type="table" w:styleId="1-5">
    <w:name w:val="Medium Grid 1 Accent 5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9B49B" w:themeColor="accent5" w:themeTint="BF"/>
        <w:left w:val="single" w:sz="8" w:space="0" w:color="09B49B" w:themeColor="accent5" w:themeTint="BF"/>
        <w:bottom w:val="single" w:sz="8" w:space="0" w:color="09B49B" w:themeColor="accent5" w:themeTint="BF"/>
        <w:right w:val="single" w:sz="8" w:space="0" w:color="09B49B" w:themeColor="accent5" w:themeTint="BF"/>
        <w:insideH w:val="single" w:sz="8" w:space="0" w:color="09B49B" w:themeColor="accent5" w:themeTint="BF"/>
        <w:insideV w:val="single" w:sz="8" w:space="0" w:color="09B49B" w:themeColor="accent5" w:themeTint="BF"/>
      </w:tblBorders>
    </w:tblPr>
    <w:tcPr>
      <w:shd w:val="clear" w:color="auto" w:fill="9AFAEB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9B49B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shd w:val="clear" w:color="auto" w:fill="34F4D8" w:themeFill="accent5" w:themeFillTint="7F"/>
      </w:tcPr>
    </w:tblStylePr>
  </w:style>
  <w:style w:type="table" w:styleId="1-6">
    <w:name w:val="Medium Grid 1 Accent 6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36680" w:themeColor="accent6" w:themeTint="BF"/>
        <w:left w:val="single" w:sz="8" w:space="0" w:color="536680" w:themeColor="accent6" w:themeTint="BF"/>
        <w:bottom w:val="single" w:sz="8" w:space="0" w:color="536680" w:themeColor="accent6" w:themeTint="BF"/>
        <w:right w:val="single" w:sz="8" w:space="0" w:color="536680" w:themeColor="accent6" w:themeTint="BF"/>
        <w:insideH w:val="single" w:sz="8" w:space="0" w:color="536680" w:themeColor="accent6" w:themeTint="BF"/>
        <w:insideV w:val="single" w:sz="8" w:space="0" w:color="536680" w:themeColor="accent6" w:themeTint="BF"/>
      </w:tblBorders>
    </w:tblPr>
    <w:tcPr>
      <w:shd w:val="clear" w:color="auto" w:fill="C3CCD8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3668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shd w:val="clear" w:color="auto" w:fill="8698B1" w:themeFill="accent6" w:themeFillTint="7F"/>
      </w:tcPr>
    </w:tblStylePr>
  </w:style>
  <w:style w:type="table" w:styleId="27">
    <w:name w:val="Medium Grid 2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">
    <w:name w:val="Medium Grid 2 Accent 1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  <w:insideH w:val="single" w:sz="8" w:space="0" w:color="C3EA1F" w:themeColor="accent1"/>
        <w:insideV w:val="single" w:sz="8" w:space="0" w:color="C3EA1F" w:themeColor="accent1"/>
      </w:tblBorders>
    </w:tblPr>
    <w:tcPr>
      <w:shd w:val="clear" w:color="auto" w:fill="F0F9C7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9FDE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AD2" w:themeFill="accent1" w:themeFillTint="33"/>
      </w:tc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tcBorders>
          <w:insideH w:val="single" w:sz="6" w:space="0" w:color="C3EA1F" w:themeColor="accent1"/>
          <w:insideV w:val="single" w:sz="6" w:space="0" w:color="C3EA1F" w:themeColor="accent1"/>
        </w:tcBorders>
        <w:shd w:val="clear" w:color="auto" w:fill="E1F48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">
    <w:name w:val="Medium Grid 2 Accent 2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  <w:insideH w:val="single" w:sz="8" w:space="0" w:color="9DCB08" w:themeColor="accent2"/>
        <w:insideV w:val="single" w:sz="8" w:space="0" w:color="9DCB08" w:themeColor="accent2"/>
      </w:tblBorders>
    </w:tblPr>
    <w:tcPr>
      <w:shd w:val="clear" w:color="auto" w:fill="EBFCB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7FEE2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CC5" w:themeFill="accent2" w:themeFillTint="33"/>
      </w:tc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tcBorders>
          <w:insideH w:val="single" w:sz="6" w:space="0" w:color="9DCB08" w:themeColor="accent2"/>
          <w:insideV w:val="single" w:sz="6" w:space="0" w:color="9DCB08" w:themeColor="accent2"/>
        </w:tcBorders>
        <w:shd w:val="clear" w:color="auto" w:fill="D8F96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">
    <w:name w:val="Medium Grid 2 Accent 3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  <w:insideH w:val="single" w:sz="8" w:space="0" w:color="10A48E" w:themeColor="accent3"/>
        <w:insideV w:val="single" w:sz="8" w:space="0" w:color="10A48E" w:themeColor="accent3"/>
      </w:tblBorders>
    </w:tblPr>
    <w:tcPr>
      <w:shd w:val="clear" w:color="auto" w:fill="B4F7ED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1FCF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F9F1" w:themeFill="accent3" w:themeFillTint="33"/>
      </w:tc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tcBorders>
          <w:insideH w:val="single" w:sz="6" w:space="0" w:color="10A48E" w:themeColor="accent3"/>
          <w:insideV w:val="single" w:sz="6" w:space="0" w:color="10A48E" w:themeColor="accent3"/>
        </w:tcBorders>
        <w:shd w:val="clear" w:color="auto" w:fill="68F0D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">
    <w:name w:val="Medium Grid 2 Accent 4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  <w:insideH w:val="single" w:sz="8" w:space="0" w:color="17C0A3" w:themeColor="accent4"/>
        <w:insideV w:val="single" w:sz="8" w:space="0" w:color="17C0A3" w:themeColor="accent4"/>
      </w:tblBorders>
    </w:tblPr>
    <w:tcPr>
      <w:shd w:val="clear" w:color="auto" w:fill="BDF7ED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5FCF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F8F0" w:themeFill="accent4" w:themeFillTint="33"/>
      </w:tc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tcBorders>
          <w:insideH w:val="single" w:sz="6" w:space="0" w:color="17C0A3" w:themeColor="accent4"/>
          <w:insideV w:val="single" w:sz="6" w:space="0" w:color="17C0A3" w:themeColor="accent4"/>
        </w:tcBorders>
        <w:shd w:val="clear" w:color="auto" w:fill="7BEFDB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">
    <w:name w:val="Medium Grid 2 Accent 5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  <w:insideH w:val="single" w:sz="8" w:space="0" w:color="044F44" w:themeColor="accent5"/>
        <w:insideV w:val="single" w:sz="8" w:space="0" w:color="044F44" w:themeColor="accent5"/>
      </w:tblBorders>
    </w:tblPr>
    <w:tcPr>
      <w:shd w:val="clear" w:color="auto" w:fill="9AFAEB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D7FDF7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BEF" w:themeFill="accent5" w:themeFillTint="33"/>
      </w:tc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tcBorders>
          <w:insideH w:val="single" w:sz="6" w:space="0" w:color="044F44" w:themeColor="accent5"/>
          <w:insideV w:val="single" w:sz="6" w:space="0" w:color="044F44" w:themeColor="accent5"/>
        </w:tcBorders>
        <w:shd w:val="clear" w:color="auto" w:fill="34F4D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">
    <w:name w:val="Medium Grid 2 Accent 6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  <w:insideH w:val="single" w:sz="8" w:space="0" w:color="2C3644" w:themeColor="accent6"/>
        <w:insideV w:val="single" w:sz="8" w:space="0" w:color="2C3644" w:themeColor="accent6"/>
      </w:tblBorders>
    </w:tblPr>
    <w:tcPr>
      <w:shd w:val="clear" w:color="auto" w:fill="C3CCD8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7EAE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ED5DF" w:themeFill="accent6" w:themeFillTint="33"/>
      </w:tc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tcBorders>
          <w:insideH w:val="single" w:sz="6" w:space="0" w:color="2C3644" w:themeColor="accent6"/>
          <w:insideV w:val="single" w:sz="6" w:space="0" w:color="2C3644" w:themeColor="accent6"/>
        </w:tcBorders>
        <w:shd w:val="clear" w:color="auto" w:fill="8698B1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0F9C7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EA1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EA1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1F48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1F48F" w:themeFill="accent1" w:themeFillTint="7F"/>
      </w:tcPr>
    </w:tblStylePr>
  </w:style>
  <w:style w:type="table" w:styleId="3-2">
    <w:name w:val="Medium Grid 3 Accent 2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CB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CB08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CB08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F96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F96F" w:themeFill="accent2" w:themeFillTint="7F"/>
      </w:tcPr>
    </w:tblStylePr>
  </w:style>
  <w:style w:type="table" w:styleId="3-3">
    <w:name w:val="Medium Grid 3 Accent 3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4F7ED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0A48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0A48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8F0D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8F0DC" w:themeFill="accent3" w:themeFillTint="7F"/>
      </w:tcPr>
    </w:tblStylePr>
  </w:style>
  <w:style w:type="table" w:styleId="3-4">
    <w:name w:val="Medium Grid 3 Accent 4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DF7ED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C0A3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C0A3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BEFDB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BEFDB" w:themeFill="accent4" w:themeFillTint="7F"/>
      </w:tcPr>
    </w:tblStylePr>
  </w:style>
  <w:style w:type="table" w:styleId="3-5">
    <w:name w:val="Medium Grid 3 Accent 5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AFAEB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4F4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4F4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4F4D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4F4D8" w:themeFill="accent5" w:themeFillTint="7F"/>
      </w:tcPr>
    </w:tblStylePr>
  </w:style>
  <w:style w:type="table" w:styleId="3-6">
    <w:name w:val="Medium Grid 3 Accent 6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3CCD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C3644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C3644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698B1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698B1" w:themeFill="accent6" w:themeFillTint="7F"/>
      </w:tcPr>
    </w:tblStylePr>
  </w:style>
  <w:style w:type="table" w:styleId="12">
    <w:name w:val="Medium List 1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bottom w:val="single" w:sz="8" w:space="0" w:color="C3EA1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3EA1F" w:themeColor="accent1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C3EA1F" w:themeColor="accent1"/>
          <w:bottom w:val="single" w:sz="8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3EA1F" w:themeColor="accent1"/>
          <w:bottom w:val="single" w:sz="8" w:space="0" w:color="C3EA1F" w:themeColor="accent1"/>
        </w:tcBorders>
      </w:tcPr>
    </w:tblStylePr>
    <w:tblStylePr w:type="band1Vert">
      <w:tblPr/>
      <w:tcPr>
        <w:shd w:val="clear" w:color="auto" w:fill="F0F9C7" w:themeFill="accent1" w:themeFillTint="3F"/>
      </w:tcPr>
    </w:tblStylePr>
    <w:tblStylePr w:type="band1Horz">
      <w:tblPr/>
      <w:tcPr>
        <w:shd w:val="clear" w:color="auto" w:fill="F0F9C7" w:themeFill="accent1" w:themeFillTint="3F"/>
      </w:tcPr>
    </w:tblStylePr>
  </w:style>
  <w:style w:type="table" w:styleId="1-20">
    <w:name w:val="Medium List 1 Accent 2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bottom w:val="single" w:sz="8" w:space="0" w:color="9DCB08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DCB08" w:themeColor="accent2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9DCB08" w:themeColor="accent2"/>
          <w:bottom w:val="single" w:sz="8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DCB08" w:themeColor="accent2"/>
          <w:bottom w:val="single" w:sz="8" w:space="0" w:color="9DCB08" w:themeColor="accent2"/>
        </w:tcBorders>
      </w:tcPr>
    </w:tblStylePr>
    <w:tblStylePr w:type="band1Vert">
      <w:tblPr/>
      <w:tcPr>
        <w:shd w:val="clear" w:color="auto" w:fill="EBFCB7" w:themeFill="accent2" w:themeFillTint="3F"/>
      </w:tcPr>
    </w:tblStylePr>
    <w:tblStylePr w:type="band1Horz">
      <w:tblPr/>
      <w:tcPr>
        <w:shd w:val="clear" w:color="auto" w:fill="EBFCB7" w:themeFill="accent2" w:themeFillTint="3F"/>
      </w:tcPr>
    </w:tblStylePr>
  </w:style>
  <w:style w:type="table" w:styleId="1-30">
    <w:name w:val="Medium List 1 Accent 3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bottom w:val="single" w:sz="8" w:space="0" w:color="10A48E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0A48E" w:themeColor="accent3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10A48E" w:themeColor="accent3"/>
          <w:bottom w:val="single" w:sz="8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0A48E" w:themeColor="accent3"/>
          <w:bottom w:val="single" w:sz="8" w:space="0" w:color="10A48E" w:themeColor="accent3"/>
        </w:tcBorders>
      </w:tcPr>
    </w:tblStylePr>
    <w:tblStylePr w:type="band1Vert">
      <w:tblPr/>
      <w:tcPr>
        <w:shd w:val="clear" w:color="auto" w:fill="B4F7ED" w:themeFill="accent3" w:themeFillTint="3F"/>
      </w:tcPr>
    </w:tblStylePr>
    <w:tblStylePr w:type="band1Horz">
      <w:tblPr/>
      <w:tcPr>
        <w:shd w:val="clear" w:color="auto" w:fill="B4F7ED" w:themeFill="accent3" w:themeFillTint="3F"/>
      </w:tcPr>
    </w:tblStylePr>
  </w:style>
  <w:style w:type="table" w:styleId="1-40">
    <w:name w:val="Medium List 1 Accent 4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bottom w:val="single" w:sz="8" w:space="0" w:color="17C0A3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7C0A3" w:themeColor="accent4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17C0A3" w:themeColor="accent4"/>
          <w:bottom w:val="single" w:sz="8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7C0A3" w:themeColor="accent4"/>
          <w:bottom w:val="single" w:sz="8" w:space="0" w:color="17C0A3" w:themeColor="accent4"/>
        </w:tcBorders>
      </w:tcPr>
    </w:tblStylePr>
    <w:tblStylePr w:type="band1Vert">
      <w:tblPr/>
      <w:tcPr>
        <w:shd w:val="clear" w:color="auto" w:fill="BDF7ED" w:themeFill="accent4" w:themeFillTint="3F"/>
      </w:tcPr>
    </w:tblStylePr>
    <w:tblStylePr w:type="band1Horz">
      <w:tblPr/>
      <w:tcPr>
        <w:shd w:val="clear" w:color="auto" w:fill="BDF7ED" w:themeFill="accent4" w:themeFillTint="3F"/>
      </w:tcPr>
    </w:tblStylePr>
  </w:style>
  <w:style w:type="table" w:styleId="1-50">
    <w:name w:val="Medium List 1 Accent 5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bottom w:val="single" w:sz="8" w:space="0" w:color="044F4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44F44" w:themeColor="accent5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044F44" w:themeColor="accent5"/>
          <w:bottom w:val="single" w:sz="8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44F44" w:themeColor="accent5"/>
          <w:bottom w:val="single" w:sz="8" w:space="0" w:color="044F44" w:themeColor="accent5"/>
        </w:tcBorders>
      </w:tcPr>
    </w:tblStylePr>
    <w:tblStylePr w:type="band1Vert">
      <w:tblPr/>
      <w:tcPr>
        <w:shd w:val="clear" w:color="auto" w:fill="9AFAEB" w:themeFill="accent5" w:themeFillTint="3F"/>
      </w:tcPr>
    </w:tblStylePr>
    <w:tblStylePr w:type="band1Horz">
      <w:tblPr/>
      <w:tcPr>
        <w:shd w:val="clear" w:color="auto" w:fill="9AFAEB" w:themeFill="accent5" w:themeFillTint="3F"/>
      </w:tcPr>
    </w:tblStylePr>
  </w:style>
  <w:style w:type="table" w:styleId="1-60">
    <w:name w:val="Medium List 1 Accent 6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bottom w:val="single" w:sz="8" w:space="0" w:color="2C3644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C3644" w:themeColor="accent6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2C3644" w:themeColor="accent6"/>
          <w:bottom w:val="single" w:sz="8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C3644" w:themeColor="accent6"/>
          <w:bottom w:val="single" w:sz="8" w:space="0" w:color="2C3644" w:themeColor="accent6"/>
        </w:tcBorders>
      </w:tcPr>
    </w:tblStylePr>
    <w:tblStylePr w:type="band1Vert">
      <w:tblPr/>
      <w:tcPr>
        <w:shd w:val="clear" w:color="auto" w:fill="C3CCD8" w:themeFill="accent6" w:themeFillTint="3F"/>
      </w:tcPr>
    </w:tblStylePr>
    <w:tblStylePr w:type="band1Horz">
      <w:tblPr/>
      <w:tcPr>
        <w:shd w:val="clear" w:color="auto" w:fill="C3CCD8" w:themeFill="accent6" w:themeFillTint="3F"/>
      </w:tcPr>
    </w:tblStylePr>
  </w:style>
  <w:style w:type="table" w:styleId="28">
    <w:name w:val="Medium List 2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3EA1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3EA1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3EA1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F9C7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DCB08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DCB08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CB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0A4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0A48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0A48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4F7ED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7C0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7C0A3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7C0A3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DF7ED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44F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44F4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44F4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AFAEB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C36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C3644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C3644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3CCD8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Shading 1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2">
    <w:name w:val="Medium Shading 1 Accent 1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2EF57" w:themeColor="accent1" w:themeTint="BF"/>
        <w:left w:val="single" w:sz="8" w:space="0" w:color="D2EF57" w:themeColor="accent1" w:themeTint="BF"/>
        <w:bottom w:val="single" w:sz="8" w:space="0" w:color="D2EF57" w:themeColor="accent1" w:themeTint="BF"/>
        <w:right w:val="single" w:sz="8" w:space="0" w:color="D2EF57" w:themeColor="accent1" w:themeTint="BF"/>
        <w:insideH w:val="single" w:sz="8" w:space="0" w:color="D2EF5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2EF57" w:themeColor="accent1" w:themeTint="BF"/>
          <w:left w:val="single" w:sz="8" w:space="0" w:color="D2EF57" w:themeColor="accent1" w:themeTint="BF"/>
          <w:bottom w:val="single" w:sz="8" w:space="0" w:color="D2EF57" w:themeColor="accent1" w:themeTint="BF"/>
          <w:right w:val="single" w:sz="8" w:space="0" w:color="D2EF57" w:themeColor="accent1" w:themeTint="BF"/>
          <w:insideH w:val="nil"/>
          <w:insideV w:val="nil"/>
        </w:tcBorders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2EF57" w:themeColor="accent1" w:themeTint="BF"/>
          <w:left w:val="single" w:sz="8" w:space="0" w:color="D2EF57" w:themeColor="accent1" w:themeTint="BF"/>
          <w:bottom w:val="single" w:sz="8" w:space="0" w:color="D2EF57" w:themeColor="accent1" w:themeTint="BF"/>
          <w:right w:val="single" w:sz="8" w:space="0" w:color="D2EF5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9C7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F9C7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2">
    <w:name w:val="Medium Shading 1 Accent 2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4F627" w:themeColor="accent2" w:themeTint="BF"/>
        <w:left w:val="single" w:sz="8" w:space="0" w:color="C4F627" w:themeColor="accent2" w:themeTint="BF"/>
        <w:bottom w:val="single" w:sz="8" w:space="0" w:color="C4F627" w:themeColor="accent2" w:themeTint="BF"/>
        <w:right w:val="single" w:sz="8" w:space="0" w:color="C4F627" w:themeColor="accent2" w:themeTint="BF"/>
        <w:insideH w:val="single" w:sz="8" w:space="0" w:color="C4F62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F627" w:themeColor="accent2" w:themeTint="BF"/>
          <w:left w:val="single" w:sz="8" w:space="0" w:color="C4F627" w:themeColor="accent2" w:themeTint="BF"/>
          <w:bottom w:val="single" w:sz="8" w:space="0" w:color="C4F627" w:themeColor="accent2" w:themeTint="BF"/>
          <w:right w:val="single" w:sz="8" w:space="0" w:color="C4F627" w:themeColor="accent2" w:themeTint="BF"/>
          <w:insideH w:val="nil"/>
          <w:insideV w:val="nil"/>
        </w:tcBorders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F627" w:themeColor="accent2" w:themeTint="BF"/>
          <w:left w:val="single" w:sz="8" w:space="0" w:color="C4F627" w:themeColor="accent2" w:themeTint="BF"/>
          <w:bottom w:val="single" w:sz="8" w:space="0" w:color="C4F627" w:themeColor="accent2" w:themeTint="BF"/>
          <w:right w:val="single" w:sz="8" w:space="0" w:color="C4F62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CB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CB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2">
    <w:name w:val="Medium Shading 1 Accent 3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DE9CA" w:themeColor="accent3" w:themeTint="BF"/>
        <w:left w:val="single" w:sz="8" w:space="0" w:color="1DE9CA" w:themeColor="accent3" w:themeTint="BF"/>
        <w:bottom w:val="single" w:sz="8" w:space="0" w:color="1DE9CA" w:themeColor="accent3" w:themeTint="BF"/>
        <w:right w:val="single" w:sz="8" w:space="0" w:color="1DE9CA" w:themeColor="accent3" w:themeTint="BF"/>
        <w:insideH w:val="single" w:sz="8" w:space="0" w:color="1DE9CA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DE9CA" w:themeColor="accent3" w:themeTint="BF"/>
          <w:left w:val="single" w:sz="8" w:space="0" w:color="1DE9CA" w:themeColor="accent3" w:themeTint="BF"/>
          <w:bottom w:val="single" w:sz="8" w:space="0" w:color="1DE9CA" w:themeColor="accent3" w:themeTint="BF"/>
          <w:right w:val="single" w:sz="8" w:space="0" w:color="1DE9CA" w:themeColor="accent3" w:themeTint="BF"/>
          <w:insideH w:val="nil"/>
          <w:insideV w:val="nil"/>
        </w:tcBorders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E9CA" w:themeColor="accent3" w:themeTint="BF"/>
          <w:left w:val="single" w:sz="8" w:space="0" w:color="1DE9CA" w:themeColor="accent3" w:themeTint="BF"/>
          <w:bottom w:val="single" w:sz="8" w:space="0" w:color="1DE9CA" w:themeColor="accent3" w:themeTint="BF"/>
          <w:right w:val="single" w:sz="8" w:space="0" w:color="1DE9CA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F7ED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4F7ED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2">
    <w:name w:val="Medium Shading 1 Accent 4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9E7C9" w:themeColor="accent4" w:themeTint="BF"/>
        <w:left w:val="single" w:sz="8" w:space="0" w:color="39E7C9" w:themeColor="accent4" w:themeTint="BF"/>
        <w:bottom w:val="single" w:sz="8" w:space="0" w:color="39E7C9" w:themeColor="accent4" w:themeTint="BF"/>
        <w:right w:val="single" w:sz="8" w:space="0" w:color="39E7C9" w:themeColor="accent4" w:themeTint="BF"/>
        <w:insideH w:val="single" w:sz="8" w:space="0" w:color="39E7C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9E7C9" w:themeColor="accent4" w:themeTint="BF"/>
          <w:left w:val="single" w:sz="8" w:space="0" w:color="39E7C9" w:themeColor="accent4" w:themeTint="BF"/>
          <w:bottom w:val="single" w:sz="8" w:space="0" w:color="39E7C9" w:themeColor="accent4" w:themeTint="BF"/>
          <w:right w:val="single" w:sz="8" w:space="0" w:color="39E7C9" w:themeColor="accent4" w:themeTint="BF"/>
          <w:insideH w:val="nil"/>
          <w:insideV w:val="nil"/>
        </w:tcBorders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9E7C9" w:themeColor="accent4" w:themeTint="BF"/>
          <w:left w:val="single" w:sz="8" w:space="0" w:color="39E7C9" w:themeColor="accent4" w:themeTint="BF"/>
          <w:bottom w:val="single" w:sz="8" w:space="0" w:color="39E7C9" w:themeColor="accent4" w:themeTint="BF"/>
          <w:right w:val="single" w:sz="8" w:space="0" w:color="39E7C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7ED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DF7ED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2">
    <w:name w:val="Medium Shading 1 Accent 5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9B49B" w:themeColor="accent5" w:themeTint="BF"/>
        <w:left w:val="single" w:sz="8" w:space="0" w:color="09B49B" w:themeColor="accent5" w:themeTint="BF"/>
        <w:bottom w:val="single" w:sz="8" w:space="0" w:color="09B49B" w:themeColor="accent5" w:themeTint="BF"/>
        <w:right w:val="single" w:sz="8" w:space="0" w:color="09B49B" w:themeColor="accent5" w:themeTint="BF"/>
        <w:insideH w:val="single" w:sz="8" w:space="0" w:color="09B49B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9B49B" w:themeColor="accent5" w:themeTint="BF"/>
          <w:left w:val="single" w:sz="8" w:space="0" w:color="09B49B" w:themeColor="accent5" w:themeTint="BF"/>
          <w:bottom w:val="single" w:sz="8" w:space="0" w:color="09B49B" w:themeColor="accent5" w:themeTint="BF"/>
          <w:right w:val="single" w:sz="8" w:space="0" w:color="09B49B" w:themeColor="accent5" w:themeTint="BF"/>
          <w:insideH w:val="nil"/>
          <w:insideV w:val="nil"/>
        </w:tcBorders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9B49B" w:themeColor="accent5" w:themeTint="BF"/>
          <w:left w:val="single" w:sz="8" w:space="0" w:color="09B49B" w:themeColor="accent5" w:themeTint="BF"/>
          <w:bottom w:val="single" w:sz="8" w:space="0" w:color="09B49B" w:themeColor="accent5" w:themeTint="BF"/>
          <w:right w:val="single" w:sz="8" w:space="0" w:color="09B49B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AFAEB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AFAEB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2">
    <w:name w:val="Medium Shading 1 Accent 6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36680" w:themeColor="accent6" w:themeTint="BF"/>
        <w:left w:val="single" w:sz="8" w:space="0" w:color="536680" w:themeColor="accent6" w:themeTint="BF"/>
        <w:bottom w:val="single" w:sz="8" w:space="0" w:color="536680" w:themeColor="accent6" w:themeTint="BF"/>
        <w:right w:val="single" w:sz="8" w:space="0" w:color="536680" w:themeColor="accent6" w:themeTint="BF"/>
        <w:insideH w:val="single" w:sz="8" w:space="0" w:color="53668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36680" w:themeColor="accent6" w:themeTint="BF"/>
          <w:left w:val="single" w:sz="8" w:space="0" w:color="536680" w:themeColor="accent6" w:themeTint="BF"/>
          <w:bottom w:val="single" w:sz="8" w:space="0" w:color="536680" w:themeColor="accent6" w:themeTint="BF"/>
          <w:right w:val="single" w:sz="8" w:space="0" w:color="536680" w:themeColor="accent6" w:themeTint="BF"/>
          <w:insideH w:val="nil"/>
          <w:insideV w:val="nil"/>
        </w:tcBorders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36680" w:themeColor="accent6" w:themeTint="BF"/>
          <w:left w:val="single" w:sz="8" w:space="0" w:color="536680" w:themeColor="accent6" w:themeTint="BF"/>
          <w:bottom w:val="single" w:sz="8" w:space="0" w:color="536680" w:themeColor="accent6" w:themeTint="BF"/>
          <w:right w:val="single" w:sz="8" w:space="0" w:color="53668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CD8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3CCD8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2">
    <w:name w:val="Medium Shading 2 Accent 1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2">
    <w:name w:val="Medium Shading 2 Accent 2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2">
    <w:name w:val="Medium Shading 2 Accent 3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2">
    <w:name w:val="Medium Shading 2 Accent 4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2">
    <w:name w:val="Medium Shading 2 Accent 5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2">
    <w:name w:val="Medium Shading 2 Accent 6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afff3">
    <w:name w:val="Message Header"/>
    <w:basedOn w:val="a1"/>
    <w:link w:val="Charf"/>
    <w:uiPriority w:val="99"/>
    <w:semiHidden/>
    <w:unhideWhenUsed/>
    <w:rsid w:val="005722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f">
    <w:name w:val="رأس رسالة Char"/>
    <w:basedOn w:val="a2"/>
    <w:link w:val="afff3"/>
    <w:uiPriority w:val="99"/>
    <w:semiHidden/>
    <w:rsid w:val="00572222"/>
    <w:rPr>
      <w:rFonts w:asciiTheme="majorHAnsi" w:eastAsiaTheme="majorEastAsia" w:hAnsiTheme="majorHAnsi" w:cstheme="majorBidi"/>
      <w:kern w:val="16"/>
      <w:sz w:val="24"/>
      <w:szCs w:val="24"/>
      <w:shd w:val="pct20" w:color="auto" w:fill="auto"/>
      <w14:ligatures w14:val="standardContextual"/>
      <w14:numForm w14:val="oldStyle"/>
      <w14:numSpacing w14:val="proportional"/>
      <w14:cntxtAlts/>
    </w:rPr>
  </w:style>
  <w:style w:type="paragraph" w:styleId="afff4">
    <w:name w:val="No Spacing"/>
    <w:uiPriority w:val="1"/>
    <w:semiHidden/>
    <w:unhideWhenUsed/>
    <w:qFormat/>
    <w:rsid w:val="00572222"/>
    <w:pPr>
      <w:spacing w:after="0" w:line="240" w:lineRule="auto"/>
    </w:pPr>
    <w:rPr>
      <w:kern w:val="16"/>
      <w14:ligatures w14:val="standardContextual"/>
      <w14:numForm w14:val="oldStyle"/>
      <w14:numSpacing w14:val="proportional"/>
      <w14:cntxtAlts/>
    </w:rPr>
  </w:style>
  <w:style w:type="paragraph" w:styleId="afff5">
    <w:name w:val="Normal (Web)"/>
    <w:basedOn w:val="a1"/>
    <w:uiPriority w:val="99"/>
    <w:unhideWhenUsed/>
    <w:rsid w:val="00572222"/>
    <w:rPr>
      <w:rFonts w:ascii="Times New Roman" w:hAnsi="Times New Roman" w:cs="Times New Roman"/>
      <w:sz w:val="24"/>
      <w:szCs w:val="24"/>
    </w:rPr>
  </w:style>
  <w:style w:type="paragraph" w:styleId="afff6">
    <w:name w:val="Normal Indent"/>
    <w:basedOn w:val="a1"/>
    <w:uiPriority w:val="99"/>
    <w:semiHidden/>
    <w:unhideWhenUsed/>
    <w:rsid w:val="00572222"/>
    <w:pPr>
      <w:ind w:left="720"/>
    </w:pPr>
  </w:style>
  <w:style w:type="paragraph" w:styleId="afff7">
    <w:name w:val="Note Heading"/>
    <w:basedOn w:val="a1"/>
    <w:next w:val="a1"/>
    <w:link w:val="Charf0"/>
    <w:uiPriority w:val="99"/>
    <w:semiHidden/>
    <w:unhideWhenUsed/>
    <w:rsid w:val="00572222"/>
    <w:pPr>
      <w:spacing w:after="0" w:line="240" w:lineRule="auto"/>
    </w:pPr>
  </w:style>
  <w:style w:type="character" w:customStyle="1" w:styleId="Charf0">
    <w:name w:val="عنوان ملاحظة Char"/>
    <w:basedOn w:val="a2"/>
    <w:link w:val="afff7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afff8">
    <w:name w:val="page number"/>
    <w:basedOn w:val="a2"/>
    <w:uiPriority w:val="99"/>
    <w:semiHidden/>
    <w:unhideWhenUsed/>
    <w:rsid w:val="00572222"/>
    <w:rPr>
      <w:sz w:val="22"/>
    </w:rPr>
  </w:style>
  <w:style w:type="table" w:customStyle="1" w:styleId="111">
    <w:name w:val="جدول عادي 11"/>
    <w:basedOn w:val="a3"/>
    <w:uiPriority w:val="4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2">
    <w:name w:val="جدول عادي 21"/>
    <w:basedOn w:val="a3"/>
    <w:uiPriority w:val="41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2">
    <w:name w:val="جدول عادي 31"/>
    <w:basedOn w:val="a3"/>
    <w:uiPriority w:val="42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2">
    <w:name w:val="جدول عادي 41"/>
    <w:basedOn w:val="a3"/>
    <w:uiPriority w:val="43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2">
    <w:name w:val="جدول عادي 51"/>
    <w:basedOn w:val="a3"/>
    <w:uiPriority w:val="44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9">
    <w:name w:val="Plain Text"/>
    <w:basedOn w:val="a1"/>
    <w:link w:val="Charf1"/>
    <w:uiPriority w:val="99"/>
    <w:semiHidden/>
    <w:unhideWhenUsed/>
    <w:rsid w:val="00572222"/>
    <w:pPr>
      <w:spacing w:after="0" w:line="240" w:lineRule="auto"/>
    </w:pPr>
    <w:rPr>
      <w:rFonts w:ascii="Consolas" w:hAnsi="Consolas"/>
      <w:szCs w:val="21"/>
    </w:rPr>
  </w:style>
  <w:style w:type="character" w:customStyle="1" w:styleId="Charf1">
    <w:name w:val="نص عادي Char"/>
    <w:basedOn w:val="a2"/>
    <w:link w:val="afff9"/>
    <w:uiPriority w:val="99"/>
    <w:semiHidden/>
    <w:rsid w:val="00572222"/>
    <w:rPr>
      <w:rFonts w:ascii="Consolas" w:hAnsi="Consolas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paragraph" w:styleId="afffa">
    <w:name w:val="Quote"/>
    <w:basedOn w:val="a1"/>
    <w:next w:val="a1"/>
    <w:link w:val="Charf2"/>
    <w:uiPriority w:val="29"/>
    <w:semiHidden/>
    <w:qFormat/>
    <w:rsid w:val="0057222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harf2">
    <w:name w:val="اقتباس Char"/>
    <w:basedOn w:val="a2"/>
    <w:link w:val="afffa"/>
    <w:uiPriority w:val="29"/>
    <w:semiHidden/>
    <w:rsid w:val="00572222"/>
    <w:rPr>
      <w:i/>
      <w:iCs/>
      <w:color w:val="404040" w:themeColor="text1" w:themeTint="BF"/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a">
    <w:name w:val="Salutation"/>
    <w:basedOn w:val="a1"/>
    <w:next w:val="a1"/>
    <w:link w:val="Charf3"/>
    <w:uiPriority w:val="5"/>
    <w:qFormat/>
    <w:rsid w:val="002F22D1"/>
  </w:style>
  <w:style w:type="character" w:customStyle="1" w:styleId="Charf3">
    <w:name w:val="تحية Char"/>
    <w:basedOn w:val="a2"/>
    <w:link w:val="aa"/>
    <w:uiPriority w:val="5"/>
    <w:rsid w:val="002F22D1"/>
    <w:rPr>
      <w:rFonts w:cs="Tahoma"/>
      <w:color w:val="auto"/>
    </w:rPr>
  </w:style>
  <w:style w:type="paragraph" w:styleId="ac">
    <w:name w:val="Signature"/>
    <w:basedOn w:val="a1"/>
    <w:next w:val="a1"/>
    <w:link w:val="Charf4"/>
    <w:uiPriority w:val="7"/>
    <w:qFormat/>
    <w:rsid w:val="002F22D1"/>
    <w:pPr>
      <w:contextualSpacing/>
    </w:pPr>
  </w:style>
  <w:style w:type="character" w:customStyle="1" w:styleId="Charf4">
    <w:name w:val="توقيع Char"/>
    <w:basedOn w:val="a2"/>
    <w:link w:val="ac"/>
    <w:uiPriority w:val="7"/>
    <w:rsid w:val="002F22D1"/>
    <w:rPr>
      <w:rFonts w:cs="Tahoma"/>
      <w:color w:val="auto"/>
    </w:rPr>
  </w:style>
  <w:style w:type="character" w:styleId="afffb">
    <w:name w:val="Strong"/>
    <w:basedOn w:val="a2"/>
    <w:uiPriority w:val="19"/>
    <w:semiHidden/>
    <w:qFormat/>
    <w:rsid w:val="00572222"/>
    <w:rPr>
      <w:b/>
      <w:bCs/>
      <w:sz w:val="22"/>
    </w:rPr>
  </w:style>
  <w:style w:type="paragraph" w:styleId="afffc">
    <w:name w:val="Subtitle"/>
    <w:basedOn w:val="a1"/>
    <w:next w:val="a1"/>
    <w:link w:val="Charf5"/>
    <w:uiPriority w:val="11"/>
    <w:semiHidden/>
    <w:unhideWhenUsed/>
    <w:qFormat/>
    <w:rsid w:val="0057222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Charf5">
    <w:name w:val="عنوان فرعي Char"/>
    <w:basedOn w:val="a2"/>
    <w:link w:val="afffc"/>
    <w:uiPriority w:val="11"/>
    <w:semiHidden/>
    <w:rsid w:val="00572222"/>
    <w:rPr>
      <w:rFonts w:eastAsiaTheme="minorEastAsia"/>
      <w:color w:val="5A5A5A" w:themeColor="text1" w:themeTint="A5"/>
      <w:spacing w:val="15"/>
      <w:kern w:val="16"/>
      <w:sz w:val="22"/>
      <w:szCs w:val="22"/>
      <w14:ligatures w14:val="standardContextual"/>
      <w14:numForm w14:val="oldStyle"/>
      <w14:numSpacing w14:val="proportional"/>
      <w14:cntxtAlts/>
    </w:rPr>
  </w:style>
  <w:style w:type="character" w:styleId="afffd">
    <w:name w:val="Subtle Emphasis"/>
    <w:basedOn w:val="a2"/>
    <w:uiPriority w:val="19"/>
    <w:semiHidden/>
    <w:qFormat/>
    <w:rsid w:val="00572222"/>
    <w:rPr>
      <w:i/>
      <w:iCs/>
      <w:color w:val="404040" w:themeColor="text1" w:themeTint="BF"/>
      <w:sz w:val="22"/>
    </w:rPr>
  </w:style>
  <w:style w:type="character" w:styleId="afffe">
    <w:name w:val="Subtle Reference"/>
    <w:basedOn w:val="a2"/>
    <w:uiPriority w:val="31"/>
    <w:semiHidden/>
    <w:qFormat/>
    <w:rsid w:val="00572222"/>
    <w:rPr>
      <w:smallCaps/>
      <w:color w:val="5A5A5A" w:themeColor="text1" w:themeTint="A5"/>
      <w:sz w:val="22"/>
    </w:rPr>
  </w:style>
  <w:style w:type="table" w:styleId="14">
    <w:name w:val="Table 3D effects 1"/>
    <w:basedOn w:val="a3"/>
    <w:uiPriority w:val="99"/>
    <w:semiHidden/>
    <w:unhideWhenUsed/>
    <w:rsid w:val="00572222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3D effects 2"/>
    <w:basedOn w:val="a3"/>
    <w:uiPriority w:val="99"/>
    <w:semiHidden/>
    <w:unhideWhenUsed/>
    <w:rsid w:val="00572222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3"/>
    <w:uiPriority w:val="99"/>
    <w:semiHidden/>
    <w:unhideWhenUsed/>
    <w:rsid w:val="00572222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lassic 3"/>
    <w:basedOn w:val="a3"/>
    <w:uiPriority w:val="99"/>
    <w:semiHidden/>
    <w:unhideWhenUsed/>
    <w:rsid w:val="0057222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3"/>
    <w:uiPriority w:val="99"/>
    <w:semiHidden/>
    <w:unhideWhenUsed/>
    <w:rsid w:val="0057222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olorful 2"/>
    <w:basedOn w:val="a3"/>
    <w:uiPriority w:val="99"/>
    <w:semiHidden/>
    <w:unhideWhenUsed/>
    <w:rsid w:val="00572222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olorful 3"/>
    <w:basedOn w:val="a3"/>
    <w:uiPriority w:val="99"/>
    <w:semiHidden/>
    <w:unhideWhenUsed/>
    <w:rsid w:val="00572222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umns 2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umns 3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olumns 4"/>
    <w:basedOn w:val="a3"/>
    <w:uiPriority w:val="99"/>
    <w:semiHidden/>
    <w:unhideWhenUsed/>
    <w:rsid w:val="00572222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4">
    <w:name w:val="Table Columns 5"/>
    <w:basedOn w:val="a3"/>
    <w:uiPriority w:val="99"/>
    <w:semiHidden/>
    <w:unhideWhenUsed/>
    <w:rsid w:val="00572222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">
    <w:name w:val="Table Contemporary"/>
    <w:basedOn w:val="a3"/>
    <w:uiPriority w:val="99"/>
    <w:semiHidden/>
    <w:unhideWhenUsed/>
    <w:rsid w:val="0057222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0">
    <w:name w:val="Table Elegant"/>
    <w:basedOn w:val="a3"/>
    <w:uiPriority w:val="99"/>
    <w:semiHidden/>
    <w:unhideWhenUsed/>
    <w:rsid w:val="00572222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Grid 1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Grid 2"/>
    <w:basedOn w:val="a3"/>
    <w:uiPriority w:val="99"/>
    <w:semiHidden/>
    <w:unhideWhenUsed/>
    <w:rsid w:val="00572222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3"/>
    <w:uiPriority w:val="99"/>
    <w:semiHidden/>
    <w:unhideWhenUsed/>
    <w:rsid w:val="00572222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0">
    <w:name w:val="Table Grid 6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0">
    <w:name w:val="Table Grid 7"/>
    <w:basedOn w:val="a3"/>
    <w:uiPriority w:val="99"/>
    <w:semiHidden/>
    <w:unhideWhenUsed/>
    <w:rsid w:val="00572222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9">
    <w:name w:val="شبكة جدول فاتح1"/>
    <w:basedOn w:val="a3"/>
    <w:uiPriority w:val="45"/>
    <w:rsid w:val="0057222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a">
    <w:name w:val="Table List 1"/>
    <w:basedOn w:val="a3"/>
    <w:uiPriority w:val="99"/>
    <w:semiHidden/>
    <w:unhideWhenUsed/>
    <w:rsid w:val="0057222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List 2"/>
    <w:basedOn w:val="a3"/>
    <w:uiPriority w:val="99"/>
    <w:semiHidden/>
    <w:unhideWhenUsed/>
    <w:rsid w:val="0057222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List 3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List 4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6">
    <w:name w:val="Table List 5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3"/>
    <w:uiPriority w:val="99"/>
    <w:semiHidden/>
    <w:unhideWhenUsed/>
    <w:rsid w:val="00572222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3"/>
    <w:uiPriority w:val="99"/>
    <w:semiHidden/>
    <w:unhideWhenUsed/>
    <w:rsid w:val="0057222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1">
    <w:name w:val="Table List 8"/>
    <w:basedOn w:val="a3"/>
    <w:uiPriority w:val="99"/>
    <w:semiHidden/>
    <w:unhideWhenUsed/>
    <w:rsid w:val="0057222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1">
    <w:name w:val="table of authorities"/>
    <w:basedOn w:val="a1"/>
    <w:next w:val="a1"/>
    <w:uiPriority w:val="99"/>
    <w:semiHidden/>
    <w:unhideWhenUsed/>
    <w:rsid w:val="00572222"/>
    <w:pPr>
      <w:spacing w:after="0"/>
      <w:ind w:left="220" w:hanging="220"/>
    </w:pPr>
  </w:style>
  <w:style w:type="paragraph" w:styleId="affff2">
    <w:name w:val="table of figures"/>
    <w:basedOn w:val="a1"/>
    <w:next w:val="a1"/>
    <w:uiPriority w:val="99"/>
    <w:semiHidden/>
    <w:unhideWhenUsed/>
    <w:rsid w:val="00572222"/>
    <w:pPr>
      <w:spacing w:after="0"/>
    </w:pPr>
  </w:style>
  <w:style w:type="table" w:styleId="affff3">
    <w:name w:val="Table Professional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imple 2"/>
    <w:basedOn w:val="a3"/>
    <w:uiPriority w:val="99"/>
    <w:semiHidden/>
    <w:unhideWhenUsed/>
    <w:rsid w:val="0057222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3"/>
    <w:uiPriority w:val="99"/>
    <w:semiHidden/>
    <w:unhideWhenUsed/>
    <w:rsid w:val="0057222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ubtle 2"/>
    <w:basedOn w:val="a3"/>
    <w:uiPriority w:val="99"/>
    <w:semiHidden/>
    <w:unhideWhenUsed/>
    <w:rsid w:val="0057222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4">
    <w:name w:val="Table Theme"/>
    <w:basedOn w:val="a3"/>
    <w:uiPriority w:val="99"/>
    <w:semiHidden/>
    <w:unhideWhenUsed/>
    <w:rsid w:val="00572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d">
    <w:name w:val="Table Web 1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Web 2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Web 3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5">
    <w:name w:val="Title"/>
    <w:basedOn w:val="a1"/>
    <w:next w:val="a1"/>
    <w:link w:val="Charf6"/>
    <w:uiPriority w:val="10"/>
    <w:semiHidden/>
    <w:qFormat/>
    <w:rsid w:val="005722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f6">
    <w:name w:val="العنوان Char"/>
    <w:basedOn w:val="a2"/>
    <w:link w:val="affff5"/>
    <w:uiPriority w:val="10"/>
    <w:semiHidden/>
    <w:rsid w:val="0057222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  <w14:numForm w14:val="oldStyle"/>
      <w14:numSpacing w14:val="proportional"/>
      <w14:cntxtAlts/>
    </w:rPr>
  </w:style>
  <w:style w:type="paragraph" w:styleId="affff6">
    <w:name w:val="toa heading"/>
    <w:basedOn w:val="a1"/>
    <w:next w:val="a1"/>
    <w:uiPriority w:val="99"/>
    <w:semiHidden/>
    <w:unhideWhenUsed/>
    <w:rsid w:val="0057222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1e">
    <w:name w:val="toc 1"/>
    <w:basedOn w:val="a1"/>
    <w:next w:val="a1"/>
    <w:autoRedefine/>
    <w:uiPriority w:val="39"/>
    <w:semiHidden/>
    <w:unhideWhenUsed/>
    <w:rsid w:val="00572222"/>
    <w:pPr>
      <w:spacing w:after="100"/>
    </w:pPr>
  </w:style>
  <w:style w:type="paragraph" w:styleId="2f3">
    <w:name w:val="toc 2"/>
    <w:basedOn w:val="a1"/>
    <w:next w:val="a1"/>
    <w:autoRedefine/>
    <w:uiPriority w:val="39"/>
    <w:semiHidden/>
    <w:unhideWhenUsed/>
    <w:rsid w:val="00572222"/>
    <w:pPr>
      <w:spacing w:after="100"/>
      <w:ind w:left="220"/>
    </w:pPr>
  </w:style>
  <w:style w:type="paragraph" w:styleId="3f">
    <w:name w:val="toc 3"/>
    <w:basedOn w:val="a1"/>
    <w:next w:val="a1"/>
    <w:autoRedefine/>
    <w:uiPriority w:val="39"/>
    <w:semiHidden/>
    <w:unhideWhenUsed/>
    <w:rsid w:val="00572222"/>
    <w:pPr>
      <w:spacing w:after="100"/>
      <w:ind w:left="440"/>
    </w:pPr>
  </w:style>
  <w:style w:type="paragraph" w:styleId="48">
    <w:name w:val="toc 4"/>
    <w:basedOn w:val="a1"/>
    <w:next w:val="a1"/>
    <w:autoRedefine/>
    <w:uiPriority w:val="39"/>
    <w:semiHidden/>
    <w:unhideWhenUsed/>
    <w:rsid w:val="00572222"/>
    <w:pPr>
      <w:spacing w:after="100"/>
      <w:ind w:left="660"/>
    </w:pPr>
  </w:style>
  <w:style w:type="paragraph" w:styleId="57">
    <w:name w:val="toc 5"/>
    <w:basedOn w:val="a1"/>
    <w:next w:val="a1"/>
    <w:autoRedefine/>
    <w:uiPriority w:val="39"/>
    <w:semiHidden/>
    <w:unhideWhenUsed/>
    <w:rsid w:val="00572222"/>
    <w:pPr>
      <w:spacing w:after="100"/>
      <w:ind w:left="880"/>
    </w:pPr>
  </w:style>
  <w:style w:type="paragraph" w:styleId="63">
    <w:name w:val="toc 6"/>
    <w:basedOn w:val="a1"/>
    <w:next w:val="a1"/>
    <w:autoRedefine/>
    <w:uiPriority w:val="39"/>
    <w:semiHidden/>
    <w:unhideWhenUsed/>
    <w:rsid w:val="00572222"/>
    <w:pPr>
      <w:spacing w:after="100"/>
      <w:ind w:left="1100"/>
    </w:pPr>
  </w:style>
  <w:style w:type="paragraph" w:styleId="73">
    <w:name w:val="toc 7"/>
    <w:basedOn w:val="a1"/>
    <w:next w:val="a1"/>
    <w:autoRedefine/>
    <w:uiPriority w:val="39"/>
    <w:semiHidden/>
    <w:unhideWhenUsed/>
    <w:rsid w:val="00572222"/>
    <w:pPr>
      <w:spacing w:after="100"/>
      <w:ind w:left="1320"/>
    </w:pPr>
  </w:style>
  <w:style w:type="paragraph" w:styleId="82">
    <w:name w:val="toc 8"/>
    <w:basedOn w:val="a1"/>
    <w:next w:val="a1"/>
    <w:autoRedefine/>
    <w:uiPriority w:val="39"/>
    <w:semiHidden/>
    <w:unhideWhenUsed/>
    <w:rsid w:val="00572222"/>
    <w:pPr>
      <w:spacing w:after="100"/>
      <w:ind w:left="1540"/>
    </w:pPr>
  </w:style>
  <w:style w:type="paragraph" w:styleId="90">
    <w:name w:val="toc 9"/>
    <w:basedOn w:val="a1"/>
    <w:next w:val="a1"/>
    <w:autoRedefine/>
    <w:uiPriority w:val="39"/>
    <w:semiHidden/>
    <w:unhideWhenUsed/>
    <w:rsid w:val="00572222"/>
    <w:pPr>
      <w:spacing w:after="100"/>
      <w:ind w:left="1760"/>
    </w:pPr>
  </w:style>
  <w:style w:type="paragraph" w:styleId="affff7">
    <w:name w:val="TOC Heading"/>
    <w:basedOn w:val="1"/>
    <w:next w:val="a1"/>
    <w:uiPriority w:val="39"/>
    <w:semiHidden/>
    <w:unhideWhenUsed/>
    <w:qFormat/>
    <w:rsid w:val="00572222"/>
    <w:pPr>
      <w:spacing w:before="240"/>
      <w:outlineLvl w:val="9"/>
    </w:pPr>
    <w:rPr>
      <w:b w:val="0"/>
      <w:bCs w:val="0"/>
      <w:color w:val="95B51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st47\AppData\Roaming\Microsoft\Templates\&#1608;&#1585;&#1602;&#1577;%20&#1584;&#1575;&#1578;%20&#1585;&#1571;&#1587;&#1610;&#1577;%20&#1576;&#1603;&#1576;&#1587;&#1608;&#1604;&#1575;&#1578;%20&#1593;&#1589;&#1585;&#1610;&#1577;.dotx" TargetMode="External"/></Relationships>
</file>

<file path=word/theme/theme1.xml><?xml version="1.0" encoding="utf-8"?>
<a:theme xmlns:a="http://schemas.openxmlformats.org/drawingml/2006/main" name="Personal Letterhead">
  <a:themeElements>
    <a:clrScheme name="Label LS1-05">
      <a:dk1>
        <a:sysClr val="windowText" lastClr="000000"/>
      </a:dk1>
      <a:lt1>
        <a:sysClr val="window" lastClr="FFFFFF"/>
      </a:lt1>
      <a:dk2>
        <a:srgbClr val="2C3644"/>
      </a:dk2>
      <a:lt2>
        <a:srgbClr val="FFFFFF"/>
      </a:lt2>
      <a:accent1>
        <a:srgbClr val="C3EA1F"/>
      </a:accent1>
      <a:accent2>
        <a:srgbClr val="9DCB08"/>
      </a:accent2>
      <a:accent3>
        <a:srgbClr val="10A48E"/>
      </a:accent3>
      <a:accent4>
        <a:srgbClr val="17C0A3"/>
      </a:accent4>
      <a:accent5>
        <a:srgbClr val="044F44"/>
      </a:accent5>
      <a:accent6>
        <a:srgbClr val="2C3644"/>
      </a:accent6>
      <a:hlink>
        <a:srgbClr val="10A48E"/>
      </a:hlink>
      <a:folHlink>
        <a:srgbClr val="FF000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57246-DBFF-4218-9E8A-B753C150B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6916F2-5E6E-4C71-8D85-12CAD699EA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AB3645-F81C-4BDD-8BD5-6694F03BD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ورقة ذات رأسية بكبسولات عصرية</Template>
  <TotalTime>0</TotalTime>
  <Pages>2</Pages>
  <Words>209</Words>
  <Characters>1194</Characters>
  <Application>Microsoft Office Word</Application>
  <DocSecurity>0</DocSecurity>
  <Lines>9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2021-03-25T10:34:00Z</dcterms:created>
  <dcterms:modified xsi:type="dcterms:W3CDTF">2021-08-20T11:07:00Z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